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E2CEF" w:rsidRPr="00CE2CEF" w:rsidTr="00FD5D1F">
        <w:trPr>
          <w:cantSplit/>
          <w:trHeight w:val="408"/>
        </w:trPr>
        <w:tc>
          <w:tcPr>
            <w:tcW w:w="10007" w:type="dxa"/>
            <w:hideMark/>
          </w:tcPr>
          <w:p w:rsidR="00CE2CEF" w:rsidRPr="00CE2CEF" w:rsidRDefault="00CE2CEF" w:rsidP="00CE2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E2CEF">
              <w:rPr>
                <w:spacing w:val="2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CE2CEF">
              <w:rPr>
                <w:spacing w:val="32"/>
                <w:sz w:val="22"/>
                <w:szCs w:val="22"/>
              </w:rPr>
              <w:t>И</w:t>
            </w:r>
          </w:p>
          <w:p w:rsidR="00CE2CEF" w:rsidRPr="00CE2CEF" w:rsidRDefault="00CE2CEF" w:rsidP="00CE2CEF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CE2CEF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CE2CEF" w:rsidRPr="00CE2CEF" w:rsidTr="00FD5D1F">
        <w:trPr>
          <w:cantSplit/>
          <w:trHeight w:val="109"/>
        </w:trPr>
        <w:tc>
          <w:tcPr>
            <w:tcW w:w="10007" w:type="dxa"/>
            <w:hideMark/>
          </w:tcPr>
          <w:p w:rsidR="00CE2CEF" w:rsidRPr="00CE2CEF" w:rsidRDefault="00CE2CEF" w:rsidP="00CE2CEF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CE2CEF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CE2CEF" w:rsidRPr="00CE2CEF" w:rsidTr="00FD5D1F">
        <w:trPr>
          <w:cantSplit/>
          <w:trHeight w:val="262"/>
        </w:trPr>
        <w:tc>
          <w:tcPr>
            <w:tcW w:w="10007" w:type="dxa"/>
            <w:hideMark/>
          </w:tcPr>
          <w:p w:rsidR="00CE2CEF" w:rsidRPr="00CE2CEF" w:rsidRDefault="00CE2CEF" w:rsidP="00CE2CEF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E2CEF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CE2CEF" w:rsidRPr="00CE2CEF" w:rsidTr="00FD5D1F">
        <w:trPr>
          <w:cantSplit/>
          <w:trHeight w:val="262"/>
        </w:trPr>
        <w:tc>
          <w:tcPr>
            <w:tcW w:w="10007" w:type="dxa"/>
            <w:hideMark/>
          </w:tcPr>
          <w:p w:rsidR="00CE2CEF" w:rsidRPr="00CE2CEF" w:rsidRDefault="00CE2CEF" w:rsidP="00CE2CEF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CE2CEF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CE2CEF" w:rsidRPr="00CE2CEF" w:rsidRDefault="00CE2CEF" w:rsidP="00CE2CEF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CE2CEF">
              <w:rPr>
                <w:bCs/>
                <w:sz w:val="22"/>
                <w:szCs w:val="22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CE2CEF" w:rsidRPr="00CE2CEF" w:rsidTr="00FD5D1F">
        <w:trPr>
          <w:cantSplit/>
          <w:trHeight w:val="262"/>
        </w:trPr>
        <w:tc>
          <w:tcPr>
            <w:tcW w:w="10007" w:type="dxa"/>
            <w:hideMark/>
          </w:tcPr>
          <w:p w:rsidR="00CE2CEF" w:rsidRPr="00CE2CEF" w:rsidRDefault="00CE2CEF" w:rsidP="00CE2CEF">
            <w:pPr>
              <w:jc w:val="center"/>
              <w:rPr>
                <w:b/>
                <w:bCs/>
                <w:sz w:val="28"/>
                <w:szCs w:val="28"/>
              </w:rPr>
            </w:pPr>
            <w:r w:rsidRPr="00CE2CEF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CE2CEF" w:rsidRPr="00CE2CEF" w:rsidRDefault="00CE2CEF" w:rsidP="00CE2CEF">
      <w:pPr>
        <w:rPr>
          <w:b/>
          <w:sz w:val="28"/>
          <w:szCs w:val="28"/>
        </w:rPr>
      </w:pPr>
    </w:p>
    <w:p w:rsidR="00BF56FC" w:rsidRPr="00BF56FC" w:rsidRDefault="00BF56FC" w:rsidP="00BF56FC">
      <w:pPr>
        <w:spacing w:line="276" w:lineRule="auto"/>
        <w:ind w:left="5040"/>
        <w:jc w:val="both"/>
        <w:rPr>
          <w:b/>
        </w:rPr>
      </w:pPr>
      <w:bookmarkStart w:id="0" w:name="_GoBack"/>
      <w:bookmarkEnd w:id="0"/>
    </w:p>
    <w:p w:rsidR="00BF56FC" w:rsidRPr="00BF56FC" w:rsidRDefault="00BF56FC" w:rsidP="00BF56FC">
      <w:pPr>
        <w:spacing w:line="276" w:lineRule="auto"/>
        <w:ind w:left="5040"/>
        <w:jc w:val="both"/>
        <w:rPr>
          <w:b/>
        </w:rPr>
      </w:pPr>
      <w:r w:rsidRPr="00BF56FC">
        <w:rPr>
          <w:b/>
        </w:rPr>
        <w:t xml:space="preserve">                               УТВЕРЖДАЮ</w:t>
      </w:r>
    </w:p>
    <w:p w:rsidR="00BF56FC" w:rsidRPr="00BF56FC" w:rsidRDefault="00BF56FC" w:rsidP="00BF56FC">
      <w:pPr>
        <w:spacing w:line="276" w:lineRule="auto"/>
        <w:ind w:left="5040"/>
        <w:jc w:val="both"/>
      </w:pPr>
    </w:p>
    <w:p w:rsidR="00BF56FC" w:rsidRPr="00BF56FC" w:rsidRDefault="00BF56FC" w:rsidP="00BF56FC">
      <w:pPr>
        <w:spacing w:line="276" w:lineRule="auto"/>
        <w:ind w:left="5040"/>
        <w:jc w:val="both"/>
      </w:pPr>
      <w:r w:rsidRPr="00BF56FC">
        <w:t xml:space="preserve">                                   _________ </w:t>
      </w:r>
    </w:p>
    <w:p w:rsidR="00BF56FC" w:rsidRPr="00BF56FC" w:rsidRDefault="00BF56FC" w:rsidP="00BF56FC">
      <w:pPr>
        <w:spacing w:line="276" w:lineRule="auto"/>
        <w:ind w:left="5040"/>
        <w:jc w:val="both"/>
      </w:pPr>
      <w:r w:rsidRPr="00BF56FC">
        <w:t xml:space="preserve">                                  «___»___________</w:t>
      </w:r>
    </w:p>
    <w:p w:rsidR="00BF56FC" w:rsidRPr="00BF56FC" w:rsidRDefault="00BF56FC" w:rsidP="00BF56FC">
      <w:pPr>
        <w:spacing w:line="276" w:lineRule="auto"/>
        <w:ind w:left="5040"/>
        <w:jc w:val="both"/>
        <w:rPr>
          <w:b/>
        </w:rPr>
      </w:pPr>
    </w:p>
    <w:p w:rsidR="00BF56FC" w:rsidRPr="00BF56FC" w:rsidRDefault="00BF56FC" w:rsidP="00BF56FC">
      <w:pPr>
        <w:spacing w:line="276" w:lineRule="auto"/>
        <w:jc w:val="both"/>
        <w:rPr>
          <w:b/>
        </w:rPr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F56FC" w:rsidRPr="00BF56FC" w:rsidRDefault="00BF56FC" w:rsidP="00BF56FC">
      <w:pPr>
        <w:spacing w:line="276" w:lineRule="auto"/>
        <w:ind w:firstLine="567"/>
        <w:jc w:val="center"/>
        <w:rPr>
          <w:b/>
          <w:bCs/>
          <w:color w:val="000000"/>
        </w:rPr>
      </w:pPr>
      <w:proofErr w:type="gramStart"/>
      <w:r w:rsidRPr="00BF56FC">
        <w:rPr>
          <w:b/>
          <w:caps/>
        </w:rPr>
        <w:t>Р</w:t>
      </w:r>
      <w:r w:rsidR="00A4036C" w:rsidRPr="00BF56FC">
        <w:rPr>
          <w:b/>
        </w:rPr>
        <w:t xml:space="preserve">абочая  </w:t>
      </w:r>
      <w:r w:rsidR="00A4036C" w:rsidRPr="00BF56FC">
        <w:rPr>
          <w:b/>
          <w:bCs/>
          <w:color w:val="000000"/>
        </w:rPr>
        <w:t>программа</w:t>
      </w:r>
      <w:proofErr w:type="gramEnd"/>
      <w:r w:rsidRPr="00BF56FC">
        <w:rPr>
          <w:color w:val="000000"/>
        </w:rPr>
        <w:br/>
      </w:r>
      <w:r w:rsidRPr="00BF56FC">
        <w:rPr>
          <w:color w:val="000000"/>
        </w:rPr>
        <w:br/>
      </w:r>
      <w:r w:rsidR="00A4036C" w:rsidRPr="00BF56FC">
        <w:rPr>
          <w:b/>
          <w:bCs/>
          <w:color w:val="000000"/>
        </w:rPr>
        <w:t>производственной практики</w:t>
      </w: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  <w:proofErr w:type="gramStart"/>
      <w:r w:rsidRPr="00BF56FC">
        <w:rPr>
          <w:b/>
          <w:bCs/>
          <w:color w:val="000000"/>
        </w:rPr>
        <w:t>( по</w:t>
      </w:r>
      <w:proofErr w:type="gramEnd"/>
      <w:r w:rsidRPr="00BF56FC">
        <w:rPr>
          <w:b/>
          <w:bCs/>
          <w:color w:val="000000"/>
        </w:rPr>
        <w:t xml:space="preserve"> профилю специальности)</w:t>
      </w:r>
    </w:p>
    <w:p w:rsidR="00BF56FC" w:rsidRPr="00BF56FC" w:rsidRDefault="00BF56FC" w:rsidP="00BF56FC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BF56FC">
        <w:rPr>
          <w:b/>
        </w:rPr>
        <w:t>ПО ПМ. 0 2Т</w:t>
      </w:r>
      <w:r w:rsidR="00A4036C" w:rsidRPr="00BF56FC">
        <w:rPr>
          <w:b/>
        </w:rPr>
        <w:t>ехническое обслуживание и метрологические испытания средств радиационного контроля</w:t>
      </w: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  <w:r w:rsidRPr="00BF56FC">
        <w:rPr>
          <w:color w:val="000000"/>
        </w:rPr>
        <w:br/>
      </w:r>
      <w:r w:rsidRPr="00BF56FC">
        <w:t xml:space="preserve"> по специальности среднего профессионального образования</w:t>
      </w:r>
    </w:p>
    <w:p w:rsidR="00BF56FC" w:rsidRPr="00BF56FC" w:rsidRDefault="00BF56FC" w:rsidP="00BF56FC">
      <w:pPr>
        <w:spacing w:line="276" w:lineRule="auto"/>
        <w:ind w:firstLine="720"/>
        <w:jc w:val="center"/>
      </w:pPr>
      <w:r w:rsidRPr="00BF56FC">
        <w:t>14.02.02 Радиационная безопасность</w:t>
      </w:r>
    </w:p>
    <w:p w:rsidR="00BF56FC" w:rsidRPr="00BF56FC" w:rsidRDefault="00BF56FC" w:rsidP="00BF56FC">
      <w:pPr>
        <w:spacing w:line="276" w:lineRule="auto"/>
        <w:ind w:firstLine="720"/>
        <w:jc w:val="center"/>
      </w:pPr>
    </w:p>
    <w:p w:rsidR="00BF56FC" w:rsidRPr="00BF56FC" w:rsidRDefault="00BF56F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BF56FC" w:rsidRPr="00BF56FC" w:rsidRDefault="00BF56FC" w:rsidP="00BF56F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BF56FC" w:rsidRPr="00BF56FC" w:rsidRDefault="00BF56F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  <w:r w:rsidRPr="00BF56FC">
        <w:rPr>
          <w:bCs/>
        </w:rPr>
        <w:t>20</w:t>
      </w:r>
      <w:r w:rsidR="00A4036C">
        <w:rPr>
          <w:bCs/>
        </w:rPr>
        <w:t>21</w:t>
      </w: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  <w:r w:rsidRPr="00BF56FC">
        <w:rPr>
          <w:bCs/>
          <w:i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BF56FC" w:rsidRPr="00BF56FC" w:rsidTr="00C65F2B">
        <w:tc>
          <w:tcPr>
            <w:tcW w:w="4785" w:type="dxa"/>
            <w:shd w:val="clear" w:color="auto" w:fill="auto"/>
          </w:tcPr>
          <w:p w:rsidR="00BF56FC" w:rsidRPr="00BF56FC" w:rsidRDefault="00BF56FC" w:rsidP="00BF56FC">
            <w:pPr>
              <w:suppressLineNumbers/>
              <w:spacing w:line="276" w:lineRule="auto"/>
            </w:pPr>
            <w:r w:rsidRPr="00BF56FC">
              <w:lastRenderedPageBreak/>
              <w:t xml:space="preserve">ОДОБРЕНА </w:t>
            </w:r>
          </w:p>
          <w:p w:rsidR="00BF56FC" w:rsidRPr="00BF56FC" w:rsidRDefault="00BF56FC" w:rsidP="00BF56FC">
            <w:pPr>
              <w:suppressLineNumbers/>
              <w:spacing w:line="276" w:lineRule="auto"/>
            </w:pPr>
            <w:r w:rsidRPr="00BF56FC">
              <w:t>Предметной (</w:t>
            </w:r>
            <w:proofErr w:type="gramStart"/>
            <w:r w:rsidRPr="00BF56FC">
              <w:t>цикловой )</w:t>
            </w:r>
            <w:proofErr w:type="gramEnd"/>
            <w:r w:rsidRPr="00BF56FC">
              <w:t xml:space="preserve"> комиссией</w:t>
            </w:r>
          </w:p>
          <w:p w:rsidR="00BF56FC" w:rsidRPr="00BF56FC" w:rsidRDefault="00BF56FC" w:rsidP="00BF56FC">
            <w:pPr>
              <w:suppressLineNumbers/>
              <w:spacing w:line="276" w:lineRule="auto"/>
            </w:pPr>
            <w:proofErr w:type="gramStart"/>
            <w:r w:rsidRPr="00BF56FC">
              <w:t>по  радиационной</w:t>
            </w:r>
            <w:proofErr w:type="gramEnd"/>
            <w:r w:rsidRPr="00BF56FC">
              <w:t xml:space="preserve"> безопасности</w:t>
            </w:r>
          </w:p>
          <w:p w:rsidR="00BF56FC" w:rsidRPr="00BF56FC" w:rsidRDefault="00BF56FC" w:rsidP="00BF56FC">
            <w:pPr>
              <w:suppressLineNumbers/>
              <w:spacing w:line="276" w:lineRule="auto"/>
            </w:pPr>
            <w:proofErr w:type="gramStart"/>
            <w:r w:rsidRPr="00BF56FC">
              <w:t>Протокол  №</w:t>
            </w:r>
            <w:proofErr w:type="gramEnd"/>
            <w:r w:rsidRPr="00BF56FC">
              <w:t xml:space="preserve"> ___1__</w:t>
            </w:r>
          </w:p>
          <w:p w:rsidR="00BF56FC" w:rsidRPr="00BF56FC" w:rsidRDefault="00BF56FC" w:rsidP="00BF56FC">
            <w:pPr>
              <w:suppressLineNumbers/>
              <w:spacing w:line="276" w:lineRule="auto"/>
            </w:pPr>
            <w:r w:rsidRPr="00BF56FC">
              <w:t xml:space="preserve">от </w:t>
            </w:r>
            <w:proofErr w:type="gramStart"/>
            <w:r w:rsidRPr="00BF56FC">
              <w:t xml:space="preserve">« </w:t>
            </w:r>
            <w:r w:rsidR="00A4036C">
              <w:t>30</w:t>
            </w:r>
            <w:proofErr w:type="gramEnd"/>
            <w:r w:rsidRPr="00BF56FC">
              <w:t xml:space="preserve"> » августа 20</w:t>
            </w:r>
            <w:r w:rsidR="00A4036C">
              <w:t>21</w:t>
            </w:r>
            <w:r w:rsidRPr="00BF56FC">
              <w:t xml:space="preserve">г. </w:t>
            </w:r>
          </w:p>
          <w:p w:rsidR="00BF56FC" w:rsidRPr="00BF56FC" w:rsidRDefault="00BF56FC" w:rsidP="00BF56FC">
            <w:pPr>
              <w:suppressLineNumbers/>
              <w:spacing w:line="276" w:lineRule="auto"/>
            </w:pPr>
          </w:p>
          <w:p w:rsidR="00BF56FC" w:rsidRPr="00BF56FC" w:rsidRDefault="00BF56FC" w:rsidP="00BF56FC">
            <w:pPr>
              <w:suppressLineNumbers/>
              <w:spacing w:line="276" w:lineRule="auto"/>
            </w:pPr>
            <w:r w:rsidRPr="00BF56FC">
              <w:t>Председатель ПЦК</w:t>
            </w:r>
          </w:p>
          <w:p w:rsidR="00BF56FC" w:rsidRPr="00BF56FC" w:rsidRDefault="00BF56FC" w:rsidP="00BF56FC">
            <w:pPr>
              <w:suppressLineNumbers/>
              <w:spacing w:line="276" w:lineRule="auto"/>
              <w:rPr>
                <w:u w:val="single"/>
              </w:rPr>
            </w:pPr>
            <w:r w:rsidRPr="00BF56FC">
              <w:rPr>
                <w:u w:val="single"/>
              </w:rPr>
              <w:t>_________/ В.А. Драчева</w:t>
            </w:r>
          </w:p>
        </w:tc>
        <w:tc>
          <w:tcPr>
            <w:tcW w:w="4962" w:type="dxa"/>
            <w:shd w:val="clear" w:color="auto" w:fill="auto"/>
          </w:tcPr>
          <w:p w:rsidR="00BF56FC" w:rsidRPr="00BF56FC" w:rsidRDefault="00BF56FC" w:rsidP="00BF56FC">
            <w:pPr>
              <w:suppressLineNumbers/>
              <w:spacing w:line="276" w:lineRule="auto"/>
              <w:rPr>
                <w:rFonts w:eastAsia="Calibri"/>
                <w:lang w:eastAsia="en-US"/>
              </w:rPr>
            </w:pPr>
            <w:r w:rsidRPr="00BF56FC">
              <w:t xml:space="preserve">Рабочая программа разработана на </w:t>
            </w:r>
            <w:proofErr w:type="gramStart"/>
            <w:r w:rsidRPr="00BF56FC">
              <w:t>основе  Федерального</w:t>
            </w:r>
            <w:proofErr w:type="gramEnd"/>
            <w:r w:rsidRPr="00BF56FC">
              <w:t xml:space="preserve"> государственного образовательного стандарта по специальности среднего профессионального образования    14.02.02 Радиационная безопасность, утвержденного приказом Министерства образования и науки Российской Федерации  </w:t>
            </w:r>
            <w:r w:rsidRPr="00BF56FC">
              <w:rPr>
                <w:rFonts w:eastAsia="Calibri"/>
                <w:lang w:eastAsia="en-US"/>
              </w:rPr>
              <w:t xml:space="preserve">от </w:t>
            </w:r>
            <w:r w:rsidRPr="00BF56FC">
              <w:rPr>
                <w:bCs/>
              </w:rPr>
              <w:t xml:space="preserve">15 мая 2014 г. </w:t>
            </w:r>
            <w:r w:rsidRPr="00BF56FC">
              <w:rPr>
                <w:rFonts w:eastAsia="Calibri"/>
                <w:lang w:eastAsia="en-US"/>
              </w:rPr>
              <w:t>№</w:t>
            </w:r>
            <w:r w:rsidRPr="00BF56FC">
              <w:rPr>
                <w:bCs/>
              </w:rPr>
              <w:t> 543</w:t>
            </w:r>
          </w:p>
          <w:p w:rsidR="00BF56FC" w:rsidRPr="00BF56FC" w:rsidRDefault="00BF56FC" w:rsidP="00BF5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BF56FC" w:rsidRPr="00BF56FC" w:rsidRDefault="00BF56FC" w:rsidP="00BF56F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BF56FC" w:rsidRPr="00BF56FC" w:rsidRDefault="00BF56FC" w:rsidP="00BF56FC">
            <w:pPr>
              <w:suppressLineNumbers/>
              <w:spacing w:line="276" w:lineRule="auto"/>
            </w:pPr>
          </w:p>
        </w:tc>
      </w:tr>
    </w:tbl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BF56FC" w:rsidRPr="00BF56FC" w:rsidRDefault="00BF56FC" w:rsidP="00BF56FC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proofErr w:type="gramStart"/>
      <w:r w:rsidRPr="00BF56FC">
        <w:rPr>
          <w:rFonts w:eastAsia="HiddenHorzOCR"/>
        </w:rPr>
        <w:t>Составитель  рабочей</w:t>
      </w:r>
      <w:proofErr w:type="gramEnd"/>
      <w:r w:rsidRPr="00BF56FC">
        <w:rPr>
          <w:rFonts w:eastAsia="HiddenHorzOCR"/>
        </w:rPr>
        <w:t xml:space="preserve"> программы</w:t>
      </w:r>
      <w:r w:rsidRPr="00BF56FC">
        <w:t>:</w:t>
      </w:r>
      <w:r w:rsidRPr="00BF56FC">
        <w:rPr>
          <w:rFonts w:eastAsia="HiddenHorzOCR"/>
        </w:rPr>
        <w:t xml:space="preserve"> </w:t>
      </w:r>
    </w:p>
    <w:p w:rsidR="00BF56FC" w:rsidRPr="00BF56FC" w:rsidRDefault="00BF56FC" w:rsidP="00BF56FC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BF56FC">
        <w:rPr>
          <w:u w:val="single"/>
        </w:rPr>
        <w:t>Драчева</w:t>
      </w:r>
      <w:r w:rsidRPr="00BF56FC">
        <w:rPr>
          <w:rFonts w:eastAsia="HiddenHorzOCR"/>
        </w:rPr>
        <w:t xml:space="preserve"> </w:t>
      </w:r>
      <w:r w:rsidRPr="00BF56FC">
        <w:rPr>
          <w:u w:val="single"/>
        </w:rPr>
        <w:t xml:space="preserve">В.А., </w:t>
      </w:r>
      <w:proofErr w:type="gramStart"/>
      <w:r w:rsidRPr="00BF56FC">
        <w:rPr>
          <w:u w:val="single"/>
        </w:rPr>
        <w:t xml:space="preserve">преподаватель </w:t>
      </w:r>
      <w:r w:rsidRPr="00BF56FC">
        <w:rPr>
          <w:rFonts w:eastAsia="HiddenHorzOCR"/>
        </w:rPr>
        <w:t xml:space="preserve"> _</w:t>
      </w:r>
      <w:proofErr w:type="gramEnd"/>
      <w:r w:rsidRPr="00BF56FC">
        <w:rPr>
          <w:rFonts w:eastAsia="HiddenHorzOCR"/>
        </w:rPr>
        <w:t>_________________________________</w:t>
      </w:r>
    </w:p>
    <w:p w:rsidR="00BF56FC" w:rsidRPr="00BF56FC" w:rsidRDefault="00BF56F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BF56FC" w:rsidRPr="00BF56FC" w:rsidRDefault="00BF56FC" w:rsidP="00BF56FC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BF56FC" w:rsidRPr="00BF56FC" w:rsidRDefault="00BF56FC" w:rsidP="00BF56FC">
      <w:pPr>
        <w:spacing w:line="276" w:lineRule="auto"/>
        <w:rPr>
          <w:b/>
        </w:rPr>
      </w:pPr>
      <w:r w:rsidRPr="00BF56FC">
        <w:rPr>
          <w:b/>
        </w:rPr>
        <w:t xml:space="preserve">Рецензенты: </w:t>
      </w:r>
    </w:p>
    <w:p w:rsidR="00BF56FC" w:rsidRPr="00BF56FC" w:rsidRDefault="00BF56FC" w:rsidP="00BF56FC">
      <w:pPr>
        <w:spacing w:line="276" w:lineRule="auto"/>
        <w:rPr>
          <w:b/>
        </w:rPr>
      </w:pPr>
    </w:p>
    <w:p w:rsidR="00BF56FC" w:rsidRPr="00BF56FC" w:rsidRDefault="00BF56FC" w:rsidP="00BF56FC">
      <w:pPr>
        <w:spacing w:line="276" w:lineRule="auto"/>
        <w:rPr>
          <w:b/>
        </w:rPr>
      </w:pPr>
    </w:p>
    <w:p w:rsidR="00BF56FC" w:rsidRPr="00BF56FC" w:rsidRDefault="00BF56FC" w:rsidP="00BF56FC">
      <w:pPr>
        <w:spacing w:line="276" w:lineRule="auto"/>
        <w:ind w:firstLine="180"/>
      </w:pPr>
      <w:r w:rsidRPr="00BF56FC">
        <w:t>_</w:t>
      </w:r>
      <w:r w:rsidRPr="00BF56FC">
        <w:rPr>
          <w:u w:val="single"/>
        </w:rPr>
        <w:t>ФГУП «ПО «</w:t>
      </w:r>
      <w:proofErr w:type="gramStart"/>
      <w:r w:rsidRPr="00BF56FC">
        <w:rPr>
          <w:u w:val="single"/>
        </w:rPr>
        <w:t>Маяк»</w:t>
      </w:r>
      <w:r w:rsidRPr="00BF56FC">
        <w:t xml:space="preserve">   </w:t>
      </w:r>
      <w:proofErr w:type="gramEnd"/>
      <w:r w:rsidRPr="00BF56FC">
        <w:t xml:space="preserve">  _</w:t>
      </w:r>
      <w:r w:rsidRPr="00BF56FC">
        <w:rPr>
          <w:u w:val="single"/>
        </w:rPr>
        <w:t xml:space="preserve"> инженер</w:t>
      </w:r>
      <w:r w:rsidR="00A4036C">
        <w:rPr>
          <w:u w:val="single"/>
        </w:rPr>
        <w:t xml:space="preserve"> по РБ</w:t>
      </w:r>
      <w:r w:rsidRPr="00BF56FC">
        <w:t xml:space="preserve">                        _</w:t>
      </w:r>
      <w:r w:rsidR="00A4036C">
        <w:rPr>
          <w:u w:val="single"/>
        </w:rPr>
        <w:t xml:space="preserve">А.В. </w:t>
      </w:r>
      <w:proofErr w:type="spellStart"/>
      <w:r w:rsidR="00A4036C">
        <w:rPr>
          <w:u w:val="single"/>
        </w:rPr>
        <w:t>Шушканов</w:t>
      </w:r>
      <w:proofErr w:type="spellEnd"/>
      <w:r w:rsidRPr="00BF56FC">
        <w:t xml:space="preserve">____                     </w:t>
      </w:r>
    </w:p>
    <w:p w:rsidR="00BF56FC" w:rsidRPr="00BF56FC" w:rsidRDefault="00BF56FC" w:rsidP="00BF56FC">
      <w:pPr>
        <w:tabs>
          <w:tab w:val="left" w:pos="6225"/>
        </w:tabs>
        <w:spacing w:line="276" w:lineRule="auto"/>
      </w:pPr>
      <w:r w:rsidRPr="00BF56FC">
        <w:t xml:space="preserve">    (место </w:t>
      </w:r>
      <w:proofErr w:type="gramStart"/>
      <w:r w:rsidRPr="00BF56FC">
        <w:t xml:space="preserve">работы)   </w:t>
      </w:r>
      <w:proofErr w:type="gramEnd"/>
      <w:r w:rsidRPr="00BF56FC">
        <w:t xml:space="preserve">           (занимаемая должность)              (инициалы, фамилия)</w:t>
      </w:r>
    </w:p>
    <w:p w:rsidR="00BF56FC" w:rsidRPr="00BF56FC" w:rsidRDefault="00BF56FC" w:rsidP="00BF56FC">
      <w:pPr>
        <w:spacing w:line="276" w:lineRule="auto"/>
        <w:ind w:firstLine="180"/>
      </w:pPr>
    </w:p>
    <w:p w:rsidR="00BF56FC" w:rsidRPr="00BF56FC" w:rsidRDefault="00BF56FC" w:rsidP="00BF56FC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BF56FC" w:rsidRPr="00BF56FC" w:rsidRDefault="00BF56FC" w:rsidP="00BF56FC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color w:val="FF0000"/>
        </w:rPr>
      </w:pPr>
    </w:p>
    <w:p w:rsidR="00BF56FC" w:rsidRPr="00BF56FC" w:rsidRDefault="00BF56FC" w:rsidP="00BF56F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outlineLvl w:val="0"/>
        <w:rPr>
          <w:b/>
        </w:rPr>
      </w:pPr>
    </w:p>
    <w:p w:rsidR="00BF56FC" w:rsidRPr="00BF56FC" w:rsidRDefault="00BF56FC" w:rsidP="00BF56FC">
      <w:pPr>
        <w:widowControl w:val="0"/>
        <w:tabs>
          <w:tab w:val="left" w:pos="0"/>
        </w:tabs>
        <w:suppressAutoHyphens/>
        <w:spacing w:line="276" w:lineRule="auto"/>
        <w:ind w:firstLine="1440"/>
        <w:rPr>
          <w:i/>
          <w:caps/>
        </w:rPr>
      </w:pPr>
    </w:p>
    <w:p w:rsidR="00FB508C" w:rsidRPr="00BF56FC" w:rsidRDefault="00BF56FC" w:rsidP="00BF56FC">
      <w:pPr>
        <w:spacing w:line="276" w:lineRule="auto"/>
        <w:jc w:val="center"/>
        <w:rPr>
          <w:b/>
        </w:rPr>
      </w:pPr>
      <w:r w:rsidRPr="00BF56FC">
        <w:rPr>
          <w:bCs/>
          <w:i/>
        </w:rPr>
        <w:br w:type="page"/>
      </w:r>
      <w:r w:rsidR="00FB508C" w:rsidRPr="00BF56FC">
        <w:rPr>
          <w:b/>
        </w:rPr>
        <w:lastRenderedPageBreak/>
        <w:t>С</w:t>
      </w:r>
      <w:r w:rsidR="00A4036C" w:rsidRPr="00BF56FC">
        <w:rPr>
          <w:b/>
        </w:rPr>
        <w:t>одержание</w:t>
      </w:r>
    </w:p>
    <w:p w:rsidR="00FB508C" w:rsidRPr="00BF56FC" w:rsidRDefault="00FB508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8474"/>
        <w:gridCol w:w="740"/>
      </w:tblGrid>
      <w:tr w:rsidR="00FB508C" w:rsidRPr="00BF56FC" w:rsidTr="005B6C7F">
        <w:trPr>
          <w:trHeight w:val="353"/>
        </w:trPr>
        <w:tc>
          <w:tcPr>
            <w:tcW w:w="8474" w:type="dxa"/>
            <w:shd w:val="clear" w:color="auto" w:fill="auto"/>
          </w:tcPr>
          <w:p w:rsidR="00FB508C" w:rsidRPr="00BF56FC" w:rsidRDefault="00A4036C" w:rsidP="00BF56FC">
            <w:pPr>
              <w:spacing w:line="276" w:lineRule="auto"/>
              <w:jc w:val="both"/>
            </w:pPr>
            <w:r>
              <w:t>П</w:t>
            </w:r>
            <w:r w:rsidRPr="00BF56FC">
              <w:t>ояснительная записка</w:t>
            </w:r>
          </w:p>
        </w:tc>
        <w:tc>
          <w:tcPr>
            <w:tcW w:w="740" w:type="dxa"/>
            <w:shd w:val="clear" w:color="auto" w:fill="auto"/>
          </w:tcPr>
          <w:p w:rsidR="00FB508C" w:rsidRPr="00BF56FC" w:rsidRDefault="00A4036C" w:rsidP="00BF56FC">
            <w:pPr>
              <w:spacing w:line="276" w:lineRule="auto"/>
              <w:jc w:val="both"/>
            </w:pPr>
            <w:r w:rsidRPr="00BF56FC">
              <w:t>2</w:t>
            </w:r>
          </w:p>
        </w:tc>
      </w:tr>
      <w:tr w:rsidR="00FB508C" w:rsidRPr="00BF56FC" w:rsidTr="005B6C7F">
        <w:trPr>
          <w:trHeight w:val="267"/>
        </w:trPr>
        <w:tc>
          <w:tcPr>
            <w:tcW w:w="8474" w:type="dxa"/>
            <w:shd w:val="clear" w:color="auto" w:fill="auto"/>
          </w:tcPr>
          <w:p w:rsidR="00FB508C" w:rsidRPr="00BF56FC" w:rsidRDefault="00A4036C" w:rsidP="00BF56FC">
            <w:pPr>
              <w:spacing w:line="276" w:lineRule="auto"/>
              <w:jc w:val="both"/>
            </w:pPr>
            <w:r w:rsidRPr="00BF56FC">
              <w:t xml:space="preserve">1. </w:t>
            </w:r>
            <w:r>
              <w:t>П</w:t>
            </w:r>
            <w:r w:rsidRPr="00BF56FC">
              <w:t xml:space="preserve">аспорт рабочей </w:t>
            </w:r>
            <w:proofErr w:type="gramStart"/>
            <w:r w:rsidRPr="00BF56FC">
              <w:t>программы  производственной</w:t>
            </w:r>
            <w:proofErr w:type="gramEnd"/>
            <w:r w:rsidRPr="00BF56FC">
              <w:t xml:space="preserve"> практики</w:t>
            </w:r>
          </w:p>
        </w:tc>
        <w:tc>
          <w:tcPr>
            <w:tcW w:w="740" w:type="dxa"/>
            <w:shd w:val="clear" w:color="auto" w:fill="auto"/>
          </w:tcPr>
          <w:p w:rsidR="00FB508C" w:rsidRPr="00BF56FC" w:rsidRDefault="00A4036C" w:rsidP="00BF56FC">
            <w:pPr>
              <w:spacing w:line="276" w:lineRule="auto"/>
              <w:jc w:val="both"/>
            </w:pPr>
            <w:r w:rsidRPr="00BF56FC">
              <w:t>3</w:t>
            </w:r>
          </w:p>
        </w:tc>
      </w:tr>
      <w:tr w:rsidR="00FB508C" w:rsidRPr="00BF56FC" w:rsidTr="005B6C7F">
        <w:trPr>
          <w:trHeight w:val="357"/>
        </w:trPr>
        <w:tc>
          <w:tcPr>
            <w:tcW w:w="8474" w:type="dxa"/>
            <w:shd w:val="clear" w:color="auto" w:fill="auto"/>
          </w:tcPr>
          <w:p w:rsidR="00FB508C" w:rsidRPr="00BF56FC" w:rsidRDefault="00A4036C" w:rsidP="00BF5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F56FC">
              <w:t xml:space="preserve">2. </w:t>
            </w:r>
            <w:r>
              <w:t>С</w:t>
            </w:r>
            <w:r w:rsidRPr="00BF56FC">
              <w:t>труктура и содержание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FB508C" w:rsidRPr="00BF56FC" w:rsidRDefault="00A4036C" w:rsidP="00BF56FC">
            <w:pPr>
              <w:spacing w:line="276" w:lineRule="auto"/>
              <w:jc w:val="both"/>
            </w:pPr>
            <w:r w:rsidRPr="00BF56FC">
              <w:t>5</w:t>
            </w:r>
          </w:p>
        </w:tc>
      </w:tr>
      <w:tr w:rsidR="00FB508C" w:rsidRPr="00BF56FC" w:rsidTr="005B6C7F">
        <w:trPr>
          <w:trHeight w:val="720"/>
        </w:trPr>
        <w:tc>
          <w:tcPr>
            <w:tcW w:w="8474" w:type="dxa"/>
            <w:shd w:val="clear" w:color="auto" w:fill="auto"/>
          </w:tcPr>
          <w:p w:rsidR="00FB508C" w:rsidRPr="00BF56FC" w:rsidRDefault="00A4036C" w:rsidP="00BF56F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jc w:val="both"/>
              <w:rPr>
                <w:caps/>
              </w:rPr>
            </w:pPr>
            <w:r w:rsidRPr="00BF56FC">
              <w:t xml:space="preserve">3 </w:t>
            </w:r>
            <w:r>
              <w:t>К</w:t>
            </w:r>
            <w:r w:rsidRPr="00BF56FC">
              <w:t>онтроль и оценка результатов освоения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FB508C" w:rsidRPr="00BF56FC" w:rsidRDefault="00A4036C" w:rsidP="00BF56FC">
            <w:pPr>
              <w:spacing w:line="276" w:lineRule="auto"/>
              <w:jc w:val="both"/>
            </w:pPr>
            <w:r w:rsidRPr="00BF56FC">
              <w:t>9</w:t>
            </w:r>
          </w:p>
        </w:tc>
      </w:tr>
      <w:tr w:rsidR="00FB508C" w:rsidRPr="00BF56FC" w:rsidTr="005B6C7F">
        <w:trPr>
          <w:trHeight w:val="720"/>
        </w:trPr>
        <w:tc>
          <w:tcPr>
            <w:tcW w:w="8474" w:type="dxa"/>
            <w:shd w:val="clear" w:color="auto" w:fill="auto"/>
          </w:tcPr>
          <w:p w:rsidR="00FB508C" w:rsidRPr="00BF56FC" w:rsidRDefault="00A4036C" w:rsidP="00BF56FC">
            <w:pPr>
              <w:spacing w:line="276" w:lineRule="auto"/>
            </w:pPr>
            <w:r w:rsidRPr="00BF56FC">
              <w:t xml:space="preserve">4. </w:t>
            </w:r>
            <w:r>
              <w:t>У</w:t>
            </w:r>
            <w:r w:rsidRPr="00BF56FC">
              <w:t>словия реализации рабочей программы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FB508C" w:rsidRPr="00BF56FC" w:rsidRDefault="00A4036C" w:rsidP="00BF56FC">
            <w:pPr>
              <w:spacing w:line="276" w:lineRule="auto"/>
              <w:jc w:val="both"/>
            </w:pPr>
            <w:r w:rsidRPr="00BF56FC">
              <w:t>12</w:t>
            </w:r>
          </w:p>
        </w:tc>
      </w:tr>
    </w:tbl>
    <w:p w:rsidR="00FB508C" w:rsidRPr="00BF56FC" w:rsidRDefault="00FB508C" w:rsidP="00BF56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color w:val="000000"/>
        </w:rPr>
      </w:pPr>
    </w:p>
    <w:p w:rsidR="00FB508C" w:rsidRPr="00BF56FC" w:rsidRDefault="00A4036C" w:rsidP="00BF56FC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b/>
          <w:caps/>
        </w:rPr>
      </w:pPr>
      <w:r w:rsidRPr="00BF56FC">
        <w:br w:type="page"/>
      </w:r>
    </w:p>
    <w:p w:rsidR="00FB508C" w:rsidRPr="00BF56FC" w:rsidRDefault="00FB508C" w:rsidP="00BF56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olor w:val="000000"/>
        </w:rPr>
      </w:pPr>
      <w:r w:rsidRPr="00BF56FC">
        <w:rPr>
          <w:b/>
        </w:rPr>
        <w:lastRenderedPageBreak/>
        <w:t>П</w:t>
      </w:r>
      <w:r w:rsidR="00A4036C" w:rsidRPr="00BF56FC">
        <w:rPr>
          <w:b/>
        </w:rPr>
        <w:t>ояснительная записка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  <w:rPr>
          <w:color w:val="000000"/>
        </w:rPr>
      </w:pPr>
      <w:r w:rsidRPr="00BF56FC">
        <w:rPr>
          <w:color w:val="000000"/>
        </w:rPr>
        <w:t>Производственная практика является обязательным разделом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СПО). 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  <w:rPr>
          <w:color w:val="000000"/>
        </w:rPr>
      </w:pPr>
      <w:r w:rsidRPr="00BF56FC">
        <w:rPr>
          <w:color w:val="000000"/>
        </w:rPr>
        <w:t>Целью практики является формирование профессиональных и общих компетенций по специальности.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  <w:rPr>
          <w:color w:val="000000"/>
        </w:rPr>
      </w:pPr>
      <w:r w:rsidRPr="00BF56FC">
        <w:rPr>
          <w:color w:val="000000"/>
        </w:rPr>
        <w:t>Общий объем времени на проведение практики определяется ФГОС СПО, сроки проведения устанавливаются образовательным учреждением в соответствии с ОПОП образовательного учреждения.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  <w:rPr>
          <w:color w:val="000000"/>
        </w:rPr>
      </w:pPr>
      <w:r w:rsidRPr="00BF56FC">
        <w:rPr>
          <w:color w:val="000000"/>
        </w:rPr>
        <w:t xml:space="preserve">Производственная практика (по профилю специальности) проводится образовательным учреждением при освоении студентами профессиональных компетенций в рамках профессиональных модулей </w:t>
      </w:r>
      <w:proofErr w:type="gramStart"/>
      <w:r w:rsidRPr="00BF56FC">
        <w:rPr>
          <w:color w:val="000000"/>
        </w:rPr>
        <w:t>и  реализуется</w:t>
      </w:r>
      <w:proofErr w:type="gramEnd"/>
      <w:r w:rsidRPr="00BF56FC">
        <w:rPr>
          <w:color w:val="000000"/>
        </w:rPr>
        <w:t xml:space="preserve"> концентрированно  по темам нескольких профессиональных модулей.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  <w:rPr>
          <w:color w:val="000000"/>
        </w:rPr>
      </w:pPr>
      <w:r w:rsidRPr="00BF56FC">
        <w:rPr>
          <w:color w:val="000000"/>
        </w:rPr>
        <w:t>Цели и задачи, программы и формы отчетности определяются образовательным учреждением по каждому виду практики.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  <w:rPr>
          <w:color w:val="000000"/>
        </w:rPr>
      </w:pPr>
      <w:r w:rsidRPr="00BF56FC">
        <w:rPr>
          <w:color w:val="000000"/>
        </w:rPr>
        <w:t>Производственная практика проводится в организациях, направление деятельности которых соответствует профилю подготовки обучающихся.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  <w:rPr>
          <w:color w:val="000000"/>
        </w:rPr>
      </w:pPr>
      <w:r w:rsidRPr="00BF56FC">
        <w:rPr>
          <w:color w:val="000000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  <w:r w:rsidRPr="00BF56FC">
        <w:rPr>
          <w:color w:val="000000"/>
        </w:rPr>
        <w:br/>
        <w:t>Рекомендуемые формы отчетности студентов по учебной практике - дневник, характеристика, результаты работы, выполненной в период практики в соответствии с тематикой заданий практики по ходу работы. 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  <w:rPr>
          <w:color w:val="000000"/>
        </w:rPr>
      </w:pPr>
      <w:r w:rsidRPr="00BF56FC">
        <w:rPr>
          <w:color w:val="000000"/>
        </w:rPr>
        <w:t>Программа производственной практики разрабатывается учебным заведением и согласовывается с организациями, участвующими в проведении практики. </w:t>
      </w:r>
      <w:r w:rsidRPr="00BF56FC">
        <w:rPr>
          <w:color w:val="000000"/>
        </w:rPr>
        <w:br/>
        <w:t>При разработке содержания каждого вида практики по профессиональному модулю были выделены необходимые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включенные в рабочую программу модуля.</w:t>
      </w:r>
    </w:p>
    <w:p w:rsidR="00FB508C" w:rsidRPr="00BF56FC" w:rsidRDefault="00FB508C" w:rsidP="00BF56FC">
      <w:pPr>
        <w:pStyle w:val="1"/>
        <w:spacing w:line="276" w:lineRule="auto"/>
        <w:ind w:firstLine="709"/>
        <w:jc w:val="both"/>
      </w:pPr>
      <w:r w:rsidRPr="00BF56FC">
        <w:rPr>
          <w:color w:val="000000"/>
        </w:rPr>
        <w:t>Формой аттестации по производственной практике является дифференцированный зачет. </w:t>
      </w:r>
      <w:r w:rsidRPr="00BF56FC">
        <w:rPr>
          <w:color w:val="000000"/>
        </w:rPr>
        <w:br/>
      </w:r>
    </w:p>
    <w:p w:rsidR="00FB508C" w:rsidRPr="00BF56FC" w:rsidRDefault="00FB508C" w:rsidP="00BF56FC">
      <w:pPr>
        <w:spacing w:line="276" w:lineRule="auto"/>
        <w:ind w:firstLine="709"/>
        <w:jc w:val="both"/>
      </w:pPr>
    </w:p>
    <w:p w:rsidR="00FB508C" w:rsidRPr="00BF56FC" w:rsidRDefault="00FB508C" w:rsidP="00BF56FC">
      <w:pPr>
        <w:spacing w:after="200" w:line="276" w:lineRule="auto"/>
        <w:jc w:val="both"/>
        <w:rPr>
          <w:b/>
        </w:rPr>
      </w:pPr>
      <w:r w:rsidRPr="00BF56FC">
        <w:rPr>
          <w:b/>
        </w:rPr>
        <w:br w:type="page"/>
      </w:r>
    </w:p>
    <w:p w:rsidR="00FB508C" w:rsidRPr="00BF56FC" w:rsidRDefault="00FB508C" w:rsidP="00BF56FC">
      <w:pPr>
        <w:pStyle w:val="1"/>
        <w:spacing w:line="276" w:lineRule="auto"/>
        <w:ind w:left="284"/>
        <w:jc w:val="center"/>
        <w:rPr>
          <w:b/>
        </w:rPr>
      </w:pPr>
      <w:r w:rsidRPr="00BF56FC">
        <w:rPr>
          <w:b/>
        </w:rPr>
        <w:lastRenderedPageBreak/>
        <w:t>1.П</w:t>
      </w:r>
      <w:r w:rsidR="00A4036C" w:rsidRPr="00BF56FC">
        <w:rPr>
          <w:b/>
        </w:rPr>
        <w:t>аспорт программы практики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BF56FC">
        <w:rPr>
          <w:b/>
        </w:rPr>
        <w:t>1.1. Область применения программы практики</w:t>
      </w:r>
    </w:p>
    <w:p w:rsidR="00FB508C" w:rsidRPr="00BF56FC" w:rsidRDefault="00FB508C" w:rsidP="00BF56FC">
      <w:pPr>
        <w:spacing w:line="276" w:lineRule="auto"/>
        <w:ind w:firstLine="720"/>
        <w:jc w:val="both"/>
      </w:pPr>
      <w:r w:rsidRPr="00BF56FC">
        <w:rPr>
          <w:color w:val="000000"/>
        </w:rPr>
        <w:t xml:space="preserve">Программа производственной практики (далее программа практики) </w:t>
      </w:r>
      <w:r w:rsidRPr="00BF56FC">
        <w:t>является частью основной профессиональной образовательной программы в соответствии с ФГОС по специальности (специальностям) СПО 140815 Радиационная безопасность в части освоения видов профессиональной деятельности (ВПД) специальности и соответствующих профессиональных компетенций (ПК):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/>
          <w:bCs/>
        </w:rPr>
      </w:pPr>
      <w:r w:rsidRPr="00BF56FC">
        <w:rPr>
          <w:b/>
        </w:rPr>
        <w:t>ВПД 2</w:t>
      </w:r>
      <w:r w:rsidRPr="00BF56FC">
        <w:rPr>
          <w:b/>
          <w:bCs/>
        </w:rPr>
        <w:t>Техническое обслуживание и метрологические испытания средств радиационного контроля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Cs/>
        </w:rPr>
      </w:pPr>
      <w:r w:rsidRPr="00BF56FC">
        <w:rPr>
          <w:bCs/>
        </w:rPr>
        <w:t>ПК 2.1. Проводить наладку, настройку, регулировку и опытную проверку средств радиационного контроля.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Cs/>
        </w:rPr>
      </w:pPr>
      <w:r w:rsidRPr="00BF56FC">
        <w:rPr>
          <w:bCs/>
        </w:rPr>
        <w:t>ПК 2.2. Выполнять дефектацию оборудования радиационного контроля, выводить оборудование в ремонт, ввести оборудование в работу или резерв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Cs/>
        </w:rPr>
      </w:pPr>
      <w:r w:rsidRPr="00BF56FC">
        <w:rPr>
          <w:bCs/>
        </w:rPr>
        <w:t>ПК 2.3. Осуществлять сбор и подготовку образцов для метрологических испытаний.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Cs/>
        </w:rPr>
      </w:pPr>
      <w:r w:rsidRPr="00BF56FC">
        <w:rPr>
          <w:bCs/>
        </w:rPr>
        <w:t>ПК 2.4. Проводить метрологические испытания приборов радиационного контроля.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proofErr w:type="gramStart"/>
      <w:r w:rsidRPr="00BF56FC">
        <w:t>Рабочая  программа</w:t>
      </w:r>
      <w:proofErr w:type="gramEnd"/>
      <w:r w:rsidRPr="00BF56FC">
        <w:rPr>
          <w:color w:val="000000"/>
        </w:rPr>
        <w:t xml:space="preserve"> производственной практики</w:t>
      </w:r>
      <w:r w:rsidRPr="00BF56FC">
        <w:t xml:space="preserve">  может быть использована</w:t>
      </w:r>
      <w:r w:rsidRPr="00BF56FC">
        <w:rPr>
          <w:b/>
        </w:rPr>
        <w:t xml:space="preserve"> </w:t>
      </w:r>
      <w:r w:rsidRPr="00BF56FC">
        <w:t>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</w:p>
    <w:p w:rsidR="00FB508C" w:rsidRPr="00BF56FC" w:rsidRDefault="00FB508C" w:rsidP="00BF56FC">
      <w:pPr>
        <w:spacing w:line="276" w:lineRule="auto"/>
        <w:jc w:val="both"/>
        <w:rPr>
          <w:i/>
        </w:rPr>
      </w:pP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BF56FC">
        <w:rPr>
          <w:b/>
        </w:rPr>
        <w:t xml:space="preserve">1.2. Место </w:t>
      </w:r>
      <w:r w:rsidRPr="00BF56FC">
        <w:rPr>
          <w:b/>
          <w:color w:val="000000"/>
        </w:rPr>
        <w:t>производственной практики</w:t>
      </w:r>
      <w:r w:rsidRPr="00BF56FC">
        <w:rPr>
          <w:color w:val="000000"/>
        </w:rPr>
        <w:t xml:space="preserve"> </w:t>
      </w:r>
      <w:r w:rsidRPr="00BF56FC">
        <w:rPr>
          <w:b/>
        </w:rPr>
        <w:t>в структуре основной профессиональной образовательной программы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rPr>
          <w:color w:val="000000"/>
        </w:rPr>
        <w:t xml:space="preserve">Производственная </w:t>
      </w:r>
      <w:proofErr w:type="gramStart"/>
      <w:r w:rsidRPr="00BF56FC">
        <w:rPr>
          <w:color w:val="000000"/>
        </w:rPr>
        <w:t xml:space="preserve">практики </w:t>
      </w:r>
      <w:r w:rsidRPr="00BF56FC">
        <w:rPr>
          <w:rFonts w:eastAsia="TimesNewRomanPSMT"/>
          <w:color w:val="000000"/>
        </w:rPr>
        <w:t xml:space="preserve"> является</w:t>
      </w:r>
      <w:proofErr w:type="gramEnd"/>
      <w:r w:rsidRPr="00BF56FC">
        <w:rPr>
          <w:rFonts w:eastAsia="TimesNewRomanPSMT"/>
          <w:color w:val="000000"/>
        </w:rPr>
        <w:t xml:space="preserve"> обязательным разделом ОПОП СПО и представляет собой вид учебных занятий</w:t>
      </w:r>
      <w:r w:rsidRPr="00BF56FC">
        <w:rPr>
          <w:rFonts w:eastAsia="TimesNewRomanPS-BoldMT"/>
          <w:color w:val="000000"/>
        </w:rPr>
        <w:t xml:space="preserve">, </w:t>
      </w:r>
      <w:r w:rsidRPr="00BF56FC">
        <w:rPr>
          <w:rFonts w:eastAsia="TimesNewRomanPSMT"/>
          <w:color w:val="000000"/>
        </w:rPr>
        <w:t>обеспечивающих практико</w:t>
      </w:r>
      <w:r w:rsidRPr="00BF56FC">
        <w:rPr>
          <w:rFonts w:eastAsia="TimesNewRomanPS-BoldMT"/>
          <w:color w:val="000000"/>
        </w:rPr>
        <w:t xml:space="preserve">- </w:t>
      </w:r>
      <w:r w:rsidRPr="00BF56FC">
        <w:rPr>
          <w:rFonts w:eastAsia="TimesNewRomanPSMT"/>
          <w:color w:val="000000"/>
        </w:rPr>
        <w:t>ориентированную подготовку студентов</w:t>
      </w:r>
      <w:r w:rsidRPr="00BF56FC">
        <w:rPr>
          <w:rFonts w:eastAsia="TimesNewRomanPS-BoldMT"/>
          <w:color w:val="000000"/>
        </w:rPr>
        <w:t>.</w:t>
      </w:r>
      <w:r w:rsidRPr="00BF56FC">
        <w:rPr>
          <w:b/>
        </w:rPr>
        <w:t xml:space="preserve"> </w:t>
      </w:r>
      <w:r w:rsidRPr="00BF56FC">
        <w:rPr>
          <w:color w:val="000000"/>
        </w:rPr>
        <w:t>Производственная</w:t>
      </w:r>
      <w:r w:rsidRPr="00BF56FC">
        <w:rPr>
          <w:rFonts w:eastAsia="TimesNewRomanPSMT"/>
          <w:color w:val="000000"/>
        </w:rPr>
        <w:t xml:space="preserve"> практика реализуется концентрированно в рамках профессиональных модулей </w:t>
      </w:r>
      <w:r w:rsidRPr="00BF56FC">
        <w:t xml:space="preserve">ПМ. 0 1 Проведение радиационных измерений с использованием оборудования и систем радиационного контроля, ПМ. 02 Техническое обслуживание и метрологические испытания приборов радиационного </w:t>
      </w:r>
      <w:proofErr w:type="gramStart"/>
      <w:r w:rsidRPr="00BF56FC">
        <w:t>контроля,  ПМ</w:t>
      </w:r>
      <w:proofErr w:type="gramEnd"/>
      <w:r w:rsidRPr="00BF56FC">
        <w:t>. 0 3 Организация работы коллектива исполнителей, ПМ. 0 4 Анализ результатов измерений и ведение технологической документации.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FB508C" w:rsidRPr="00BF56FC" w:rsidRDefault="00FB508C" w:rsidP="00BF56FC">
      <w:pPr>
        <w:spacing w:line="276" w:lineRule="auto"/>
        <w:jc w:val="both"/>
      </w:pPr>
      <w:r w:rsidRPr="00BF56FC">
        <w:rPr>
          <w:b/>
        </w:rPr>
        <w:t>1.3. Цели и задачи производственной практики:</w:t>
      </w:r>
      <w:r w:rsidRPr="00BF56FC">
        <w:t xml:space="preserve"> </w:t>
      </w:r>
    </w:p>
    <w:p w:rsidR="00FB508C" w:rsidRPr="00BF56FC" w:rsidRDefault="00FB508C" w:rsidP="00BF56FC">
      <w:pPr>
        <w:spacing w:line="276" w:lineRule="auto"/>
        <w:jc w:val="both"/>
      </w:pPr>
      <w:r w:rsidRPr="00BF56FC">
        <w:t xml:space="preserve">- закрепление и совершенствование приобретенных в процессе обучения профессиональных умений обучающихся по изучаемой профессии, </w:t>
      </w:r>
    </w:p>
    <w:p w:rsidR="00FB508C" w:rsidRPr="00BF56FC" w:rsidRDefault="00FB508C" w:rsidP="00BF56FC">
      <w:pPr>
        <w:spacing w:line="276" w:lineRule="auto"/>
        <w:jc w:val="both"/>
      </w:pPr>
      <w:r w:rsidRPr="00BF56FC">
        <w:t xml:space="preserve">- развитие общих и профессиональных компетенций, </w:t>
      </w:r>
    </w:p>
    <w:p w:rsidR="00FB508C" w:rsidRPr="00BF56FC" w:rsidRDefault="00FB508C" w:rsidP="00BF56FC">
      <w:pPr>
        <w:spacing w:line="276" w:lineRule="auto"/>
        <w:jc w:val="both"/>
      </w:pPr>
      <w:r w:rsidRPr="00BF56FC">
        <w:rPr>
          <w:color w:val="000000"/>
        </w:rPr>
        <w:t>- ознакомление студентов непосредственно на предприятиях с передовой техникой и технологией, с организацией труда и экономикой производственной деятельности;</w:t>
      </w:r>
      <w:r w:rsidRPr="00BF56FC">
        <w:t xml:space="preserve"> </w:t>
      </w:r>
    </w:p>
    <w:p w:rsidR="00FB508C" w:rsidRPr="00BF56FC" w:rsidRDefault="00FB508C" w:rsidP="00BF56FC">
      <w:pPr>
        <w:spacing w:line="276" w:lineRule="auto"/>
        <w:jc w:val="both"/>
      </w:pPr>
      <w:r w:rsidRPr="00BF56FC">
        <w:t>- адаптация обучающихся к конкретным условиям деятельности организаций;</w:t>
      </w:r>
    </w:p>
    <w:p w:rsidR="00FB508C" w:rsidRPr="00BF56FC" w:rsidRDefault="00FB508C" w:rsidP="00BF56FC">
      <w:pPr>
        <w:spacing w:line="276" w:lineRule="auto"/>
        <w:jc w:val="both"/>
        <w:rPr>
          <w:color w:val="000000"/>
        </w:rPr>
      </w:pPr>
      <w:r w:rsidRPr="00BF56FC">
        <w:rPr>
          <w:color w:val="000000"/>
        </w:rPr>
        <w:t>- сбор необходимого материала для выполнения отчета в соответствии с полученными индивидуальными заданиями;</w:t>
      </w:r>
    </w:p>
    <w:p w:rsidR="00FB508C" w:rsidRPr="00BF56FC" w:rsidRDefault="00FB508C" w:rsidP="00BF56FC">
      <w:pPr>
        <w:spacing w:line="276" w:lineRule="auto"/>
        <w:jc w:val="both"/>
        <w:rPr>
          <w:color w:val="000000"/>
        </w:rPr>
      </w:pPr>
      <w:r w:rsidRPr="00BF56FC">
        <w:rPr>
          <w:color w:val="000000"/>
        </w:rPr>
        <w:t>- совершенствование знаний и практических навыков, полученных студентами в процессе обучения.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F56FC">
        <w:rPr>
          <w:b/>
        </w:rPr>
        <w:t>1.4. Рекомендуемое количество часов на освоение программы производственной практики: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20"/>
        <w:gridCol w:w="1739"/>
        <w:gridCol w:w="2555"/>
      </w:tblGrid>
      <w:tr w:rsidR="00FB508C" w:rsidRPr="00BF56FC" w:rsidTr="005B6C7F">
        <w:trPr>
          <w:trHeight w:val="460"/>
        </w:trPr>
        <w:tc>
          <w:tcPr>
            <w:tcW w:w="2790" w:type="pct"/>
          </w:tcPr>
          <w:p w:rsidR="00FB508C" w:rsidRPr="00BF56FC" w:rsidRDefault="00FB508C" w:rsidP="00BF56FC">
            <w:pPr>
              <w:spacing w:line="276" w:lineRule="auto"/>
              <w:jc w:val="both"/>
            </w:pPr>
            <w:r w:rsidRPr="00BF56FC">
              <w:rPr>
                <w:b/>
              </w:rPr>
              <w:lastRenderedPageBreak/>
              <w:t>Вид практики</w:t>
            </w:r>
          </w:p>
        </w:tc>
        <w:tc>
          <w:tcPr>
            <w:tcW w:w="895" w:type="pct"/>
          </w:tcPr>
          <w:p w:rsidR="00FB508C" w:rsidRPr="00BF56FC" w:rsidRDefault="00FB508C" w:rsidP="00BF56FC">
            <w:pPr>
              <w:spacing w:line="276" w:lineRule="auto"/>
              <w:jc w:val="both"/>
              <w:rPr>
                <w:iCs/>
              </w:rPr>
            </w:pPr>
            <w:r w:rsidRPr="00BF56FC">
              <w:rPr>
                <w:b/>
                <w:iCs/>
              </w:rPr>
              <w:t>Количество часов</w:t>
            </w:r>
          </w:p>
        </w:tc>
        <w:tc>
          <w:tcPr>
            <w:tcW w:w="1315" w:type="pct"/>
          </w:tcPr>
          <w:p w:rsidR="00FB508C" w:rsidRPr="00BF56FC" w:rsidRDefault="00FB508C" w:rsidP="00BF56FC">
            <w:pPr>
              <w:spacing w:line="276" w:lineRule="auto"/>
              <w:jc w:val="both"/>
              <w:rPr>
                <w:b/>
                <w:iCs/>
              </w:rPr>
            </w:pPr>
            <w:r w:rsidRPr="00BF56FC">
              <w:rPr>
                <w:b/>
                <w:iCs/>
              </w:rPr>
              <w:t>Форма проведения</w:t>
            </w:r>
          </w:p>
        </w:tc>
      </w:tr>
      <w:tr w:rsidR="00FB508C" w:rsidRPr="00BF56FC" w:rsidTr="005B6C7F">
        <w:trPr>
          <w:trHeight w:val="285"/>
        </w:trPr>
        <w:tc>
          <w:tcPr>
            <w:tcW w:w="2790" w:type="pct"/>
          </w:tcPr>
          <w:p w:rsidR="00FB508C" w:rsidRPr="00BF56FC" w:rsidRDefault="00FB508C" w:rsidP="00BF56FC">
            <w:pPr>
              <w:spacing w:line="276" w:lineRule="auto"/>
              <w:jc w:val="both"/>
              <w:rPr>
                <w:b/>
              </w:rPr>
            </w:pPr>
            <w:r w:rsidRPr="00BF56FC">
              <w:rPr>
                <w:b/>
              </w:rPr>
              <w:t>Производственная (всего)</w:t>
            </w:r>
          </w:p>
        </w:tc>
        <w:tc>
          <w:tcPr>
            <w:tcW w:w="895" w:type="pct"/>
          </w:tcPr>
          <w:p w:rsidR="00FB508C" w:rsidRPr="00BF56FC" w:rsidRDefault="00FB508C" w:rsidP="00BF56FC">
            <w:pPr>
              <w:spacing w:line="276" w:lineRule="auto"/>
              <w:jc w:val="center"/>
              <w:rPr>
                <w:b/>
                <w:iCs/>
              </w:rPr>
            </w:pPr>
            <w:r w:rsidRPr="00BF56FC">
              <w:rPr>
                <w:b/>
                <w:iCs/>
              </w:rPr>
              <w:t>432</w:t>
            </w:r>
          </w:p>
        </w:tc>
        <w:tc>
          <w:tcPr>
            <w:tcW w:w="1315" w:type="pct"/>
            <w:vMerge w:val="restart"/>
            <w:vAlign w:val="center"/>
          </w:tcPr>
          <w:p w:rsidR="00FB508C" w:rsidRPr="00BF56FC" w:rsidRDefault="00FB508C" w:rsidP="00BF56FC">
            <w:pPr>
              <w:spacing w:line="276" w:lineRule="auto"/>
              <w:jc w:val="both"/>
              <w:rPr>
                <w:rFonts w:eastAsia="TimesNewRomanPSMT"/>
                <w:color w:val="000000"/>
              </w:rPr>
            </w:pPr>
            <w:bookmarkStart w:id="1" w:name="OLE_LINK4"/>
            <w:bookmarkStart w:id="2" w:name="OLE_LINK5"/>
            <w:bookmarkStart w:id="3" w:name="OLE_LINK3"/>
            <w:r w:rsidRPr="00BF56FC">
              <w:rPr>
                <w:rFonts w:eastAsia="TimesNewRomanPSMT"/>
                <w:color w:val="000000"/>
              </w:rPr>
              <w:t xml:space="preserve">проводится </w:t>
            </w:r>
            <w:bookmarkEnd w:id="1"/>
            <w:bookmarkEnd w:id="2"/>
            <w:bookmarkEnd w:id="3"/>
            <w:r w:rsidRPr="00BF56FC">
              <w:rPr>
                <w:rFonts w:eastAsia="TimesNewRomanPSMT"/>
                <w:color w:val="000000"/>
              </w:rPr>
              <w:t>концентрированно</w:t>
            </w:r>
          </w:p>
          <w:p w:rsidR="00FB508C" w:rsidRPr="00BF56FC" w:rsidRDefault="00FB508C" w:rsidP="00BF56FC">
            <w:pPr>
              <w:spacing w:line="276" w:lineRule="auto"/>
              <w:jc w:val="both"/>
              <w:rPr>
                <w:iCs/>
              </w:rPr>
            </w:pPr>
          </w:p>
        </w:tc>
      </w:tr>
      <w:tr w:rsidR="00FB508C" w:rsidRPr="00BF56FC" w:rsidTr="005B6C7F">
        <w:trPr>
          <w:trHeight w:val="368"/>
        </w:trPr>
        <w:tc>
          <w:tcPr>
            <w:tcW w:w="2790" w:type="pct"/>
          </w:tcPr>
          <w:p w:rsidR="00FB508C" w:rsidRPr="00BF56FC" w:rsidRDefault="000D6601" w:rsidP="00BF56FC">
            <w:pPr>
              <w:autoSpaceDE w:val="0"/>
              <w:autoSpaceDN w:val="0"/>
              <w:adjustRightInd w:val="0"/>
              <w:spacing w:line="276" w:lineRule="auto"/>
              <w:ind w:right="-120"/>
            </w:pPr>
            <w:r w:rsidRPr="00BF56FC">
              <w:t>ПМ.02   Техническое обслуживание и метрологические испытания приборов радиационного контроля</w:t>
            </w:r>
          </w:p>
        </w:tc>
        <w:tc>
          <w:tcPr>
            <w:tcW w:w="895" w:type="pct"/>
          </w:tcPr>
          <w:p w:rsidR="00FB508C" w:rsidRPr="00BF56FC" w:rsidRDefault="00FB508C" w:rsidP="00BF56FC">
            <w:pPr>
              <w:spacing w:line="276" w:lineRule="auto"/>
              <w:jc w:val="center"/>
              <w:rPr>
                <w:iCs/>
              </w:rPr>
            </w:pPr>
            <w:r w:rsidRPr="00BF56FC">
              <w:rPr>
                <w:iCs/>
              </w:rPr>
              <w:t>72</w:t>
            </w:r>
          </w:p>
        </w:tc>
        <w:tc>
          <w:tcPr>
            <w:tcW w:w="1315" w:type="pct"/>
            <w:vMerge/>
          </w:tcPr>
          <w:p w:rsidR="00FB508C" w:rsidRPr="00BF56FC" w:rsidRDefault="00FB508C" w:rsidP="00BF56FC">
            <w:pPr>
              <w:spacing w:line="276" w:lineRule="auto"/>
              <w:jc w:val="both"/>
              <w:rPr>
                <w:i/>
                <w:iCs/>
                <w:lang w:val="en-US"/>
              </w:rPr>
            </w:pPr>
          </w:p>
        </w:tc>
      </w:tr>
      <w:tr w:rsidR="00FB508C" w:rsidRPr="00BF56FC" w:rsidTr="005B6C7F">
        <w:trPr>
          <w:trHeight w:val="285"/>
        </w:trPr>
        <w:tc>
          <w:tcPr>
            <w:tcW w:w="5000" w:type="pct"/>
            <w:gridSpan w:val="3"/>
          </w:tcPr>
          <w:p w:rsidR="00FB508C" w:rsidRPr="00BF56FC" w:rsidRDefault="00FB508C" w:rsidP="00BF56FC">
            <w:pPr>
              <w:spacing w:line="276" w:lineRule="auto"/>
              <w:jc w:val="both"/>
              <w:rPr>
                <w:i/>
                <w:iCs/>
              </w:rPr>
            </w:pPr>
            <w:bookmarkStart w:id="4" w:name="OLE_LINK9"/>
            <w:bookmarkStart w:id="5" w:name="OLE_LINK10"/>
            <w:bookmarkStart w:id="6" w:name="OLE_LINK42"/>
            <w:r w:rsidRPr="00BF56FC">
              <w:rPr>
                <w:i/>
                <w:iCs/>
              </w:rPr>
              <w:t>Вид аттестации: дифференцированный зачет</w:t>
            </w:r>
            <w:bookmarkEnd w:id="4"/>
            <w:bookmarkEnd w:id="5"/>
            <w:bookmarkEnd w:id="6"/>
          </w:p>
        </w:tc>
      </w:tr>
    </w:tbl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B508C" w:rsidRPr="00BF56FC" w:rsidRDefault="00FB508C" w:rsidP="00BF56FC">
      <w:pPr>
        <w:spacing w:after="200" w:line="276" w:lineRule="auto"/>
        <w:rPr>
          <w:b/>
        </w:rPr>
      </w:pPr>
      <w:r w:rsidRPr="00BF56FC">
        <w:rPr>
          <w:b/>
        </w:rPr>
        <w:br w:type="page"/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BF56FC">
        <w:rPr>
          <w:b/>
        </w:rPr>
        <w:lastRenderedPageBreak/>
        <w:t>2. С</w:t>
      </w:r>
      <w:r w:rsidR="00A4036C" w:rsidRPr="00BF56FC">
        <w:rPr>
          <w:b/>
        </w:rPr>
        <w:t>труктура и содержание производственной практики</w:t>
      </w:r>
    </w:p>
    <w:p w:rsidR="00FB508C" w:rsidRPr="00BF56FC" w:rsidRDefault="00FB508C" w:rsidP="00BF56FC">
      <w:pPr>
        <w:spacing w:line="276" w:lineRule="auto"/>
        <w:jc w:val="both"/>
      </w:pPr>
    </w:p>
    <w:p w:rsidR="00FB508C" w:rsidRPr="00BF56FC" w:rsidRDefault="00FB508C" w:rsidP="00BF56FC">
      <w:pPr>
        <w:spacing w:line="276" w:lineRule="auto"/>
        <w:ind w:firstLine="709"/>
        <w:jc w:val="both"/>
      </w:pPr>
      <w:r w:rsidRPr="00BF56FC">
        <w:rPr>
          <w:b/>
        </w:rPr>
        <w:t>2.</w:t>
      </w:r>
      <w:proofErr w:type="gramStart"/>
      <w:r w:rsidRPr="00BF56FC">
        <w:rPr>
          <w:b/>
        </w:rPr>
        <w:t>1.Содержание</w:t>
      </w:r>
      <w:proofErr w:type="gramEnd"/>
      <w:r w:rsidRPr="00BF56FC">
        <w:rPr>
          <w:b/>
        </w:rPr>
        <w:t xml:space="preserve"> производственной  практики по профессиональному модулю ПМ.02</w:t>
      </w:r>
      <w:r w:rsidRPr="00BF56FC">
        <w:rPr>
          <w:b/>
          <w:bCs/>
        </w:rPr>
        <w:t>Техническое обслуживание и метрологические испытания средств радиационного контроля</w:t>
      </w:r>
      <w:r w:rsidRPr="00BF56FC">
        <w:t xml:space="preserve"> </w:t>
      </w:r>
    </w:p>
    <w:p w:rsidR="00FB508C" w:rsidRPr="00BF56FC" w:rsidRDefault="00FB508C" w:rsidP="00BF56FC">
      <w:pPr>
        <w:spacing w:line="276" w:lineRule="auto"/>
        <w:ind w:firstLine="709"/>
        <w:jc w:val="both"/>
      </w:pPr>
      <w:r w:rsidRPr="00BF56FC">
        <w:t>С целью овладения указанным видом профессиональной деятельности и следующими профессиональными компетенциями: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Cs/>
        </w:rPr>
      </w:pPr>
      <w:r w:rsidRPr="00BF56FC">
        <w:rPr>
          <w:bCs/>
        </w:rPr>
        <w:t>ПК 2.1. Проводить наладку, настройку, регулировку и опытную проверку средств радиационного контроля.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Cs/>
        </w:rPr>
      </w:pPr>
      <w:r w:rsidRPr="00BF56FC">
        <w:rPr>
          <w:bCs/>
        </w:rPr>
        <w:t>ПК 2.2. Выполнять дефектацию оборудования радиационного контроля, выводить оборудование в ремонт, ввести оборудование в работу или резерв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Cs/>
        </w:rPr>
      </w:pPr>
      <w:r w:rsidRPr="00BF56FC">
        <w:rPr>
          <w:bCs/>
        </w:rPr>
        <w:t>ПК 2.3. Осуществлять сбор и подготовку образцов для метрологических испытаний.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Cs/>
        </w:rPr>
      </w:pPr>
      <w:r w:rsidRPr="00BF56FC">
        <w:rPr>
          <w:bCs/>
        </w:rPr>
        <w:t>ПК 2.4. Проводить метрологические испытания приборов радиационного контроля.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BF56FC">
        <w:t xml:space="preserve">В результате освоения производственной практики обучающийся должен </w:t>
      </w:r>
      <w:r w:rsidRPr="00BF56FC">
        <w:rPr>
          <w:b/>
        </w:rPr>
        <w:t>иметь практический опыт:</w:t>
      </w:r>
    </w:p>
    <w:p w:rsidR="00FB508C" w:rsidRPr="00BF56FC" w:rsidRDefault="00FB508C" w:rsidP="00BF56FC">
      <w:pPr>
        <w:pStyle w:val="af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BF56FC">
        <w:rPr>
          <w:rFonts w:ascii="Times New Roman" w:hAnsi="Times New Roman" w:cs="Times New Roman"/>
          <w:sz w:val="24"/>
          <w:szCs w:val="24"/>
        </w:rPr>
        <w:t xml:space="preserve">- диагностики состояния приборов и оборудования;                         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BF56FC">
        <w:t xml:space="preserve">- анализа причин нарушений в </w:t>
      </w:r>
      <w:proofErr w:type="gramStart"/>
      <w:r w:rsidRPr="00BF56FC">
        <w:t>работе  оборудования</w:t>
      </w:r>
      <w:proofErr w:type="gramEnd"/>
      <w:r w:rsidRPr="00BF56FC">
        <w:t xml:space="preserve">;                         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BF56FC">
        <w:t xml:space="preserve">- разработки технических решений </w:t>
      </w:r>
      <w:proofErr w:type="gramStart"/>
      <w:r w:rsidRPr="00BF56FC">
        <w:t>по  устранению</w:t>
      </w:r>
      <w:proofErr w:type="gramEnd"/>
      <w:r w:rsidRPr="00BF56FC">
        <w:t xml:space="preserve"> нарушений в работе         оборудования;                         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BF56FC">
        <w:t xml:space="preserve">- калибровки приборов и оборудования;  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BF56FC">
        <w:t xml:space="preserve"> - подготовки к работе приборов и   оборудования радиационного контроля;  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BF56FC">
        <w:t xml:space="preserve">- подготовки приборов и оборудования радиационного контроля к проведению   метрологических испытаний;            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BF56FC">
        <w:t xml:space="preserve">- проведения и оформления </w:t>
      </w:r>
      <w:proofErr w:type="gramStart"/>
      <w:r w:rsidRPr="00BF56FC">
        <w:t>результатов  метрологических</w:t>
      </w:r>
      <w:proofErr w:type="gramEnd"/>
      <w:r w:rsidRPr="00BF56FC">
        <w:t xml:space="preserve"> испытаний;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 участия в ремонте, </w:t>
      </w:r>
      <w:proofErr w:type="gramStart"/>
      <w:r w:rsidRPr="00BF56FC">
        <w:t>техническом  обслуживании</w:t>
      </w:r>
      <w:proofErr w:type="gramEnd"/>
      <w:r w:rsidRPr="00BF56FC">
        <w:t>, настройке и калибровке  оборудования радиационного контроля;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BF56FC">
        <w:t xml:space="preserve">- дефектации оборудования радиационного контроля;          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jc w:val="both"/>
      </w:pPr>
      <w:r w:rsidRPr="00BF56FC">
        <w:t xml:space="preserve">В результате освоения производственной практики обучающийся должен </w:t>
      </w:r>
      <w:r w:rsidRPr="00BF56FC">
        <w:rPr>
          <w:b/>
        </w:rPr>
        <w:t>уметь:</w:t>
      </w:r>
      <w:r w:rsidRPr="00BF56FC">
        <w:t xml:space="preserve"> </w:t>
      </w:r>
    </w:p>
    <w:p w:rsidR="00FB508C" w:rsidRPr="00BF56FC" w:rsidRDefault="001518DC" w:rsidP="00BF56FC">
      <w:pPr>
        <w:spacing w:line="276" w:lineRule="auto"/>
      </w:pPr>
      <w:r w:rsidRPr="00BF56FC">
        <w:t xml:space="preserve">- </w:t>
      </w:r>
      <w:r w:rsidR="00FB508C" w:rsidRPr="00BF56FC">
        <w:t xml:space="preserve">проводить диагностику </w:t>
      </w:r>
      <w:proofErr w:type="gramStart"/>
      <w:r w:rsidR="00FB508C" w:rsidRPr="00BF56FC">
        <w:t>состояния  приборов</w:t>
      </w:r>
      <w:proofErr w:type="gramEnd"/>
      <w:r w:rsidR="00FB508C" w:rsidRPr="00BF56FC">
        <w:t xml:space="preserve"> и оборудования;  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-выявлять и анализировать </w:t>
      </w:r>
      <w:proofErr w:type="gramStart"/>
      <w:r w:rsidRPr="00BF56FC">
        <w:t>причины  нарушений</w:t>
      </w:r>
      <w:proofErr w:type="gramEnd"/>
      <w:r w:rsidRPr="00BF56FC">
        <w:t xml:space="preserve"> в работе оборудования,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-разрабатывать технические решения </w:t>
      </w:r>
      <w:proofErr w:type="gramStart"/>
      <w:r w:rsidRPr="00BF56FC">
        <w:t>по  их</w:t>
      </w:r>
      <w:proofErr w:type="gramEnd"/>
      <w:r w:rsidRPr="00BF56FC">
        <w:t xml:space="preserve"> устранению;            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-проводить калибровку приборов и оборудования;             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-подготавливать к работе приборы и оборудование радиационного контроля;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-осуществлять контроль состояния приборов и аппаратуры метрологических испытаний;                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-подготавливать приборы и оборудование радиационного контроля к проведению   метрологических испытаний;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-снимать показания приборов </w:t>
      </w:r>
      <w:proofErr w:type="gramStart"/>
      <w:r w:rsidRPr="00BF56FC">
        <w:t>и  измерительных</w:t>
      </w:r>
      <w:proofErr w:type="gramEnd"/>
      <w:r w:rsidRPr="00BF56FC">
        <w:t xml:space="preserve"> систем при проведении   метрологических испытаний;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-производить измерения параметров </w:t>
      </w:r>
      <w:proofErr w:type="gramStart"/>
      <w:r w:rsidRPr="00BF56FC">
        <w:t>в  соответствии</w:t>
      </w:r>
      <w:proofErr w:type="gramEnd"/>
      <w:r w:rsidRPr="00BF56FC">
        <w:t xml:space="preserve"> с методиками  метрологических испытаний;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-регистрировать </w:t>
      </w:r>
      <w:proofErr w:type="gramStart"/>
      <w:r w:rsidRPr="00BF56FC">
        <w:t>результаты  метрологических</w:t>
      </w:r>
      <w:proofErr w:type="gramEnd"/>
      <w:r w:rsidRPr="00BF56FC">
        <w:t xml:space="preserve"> испытаний;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-проводить анализ </w:t>
      </w:r>
      <w:proofErr w:type="gramStart"/>
      <w:r w:rsidRPr="00BF56FC">
        <w:t>результатов  метрологических</w:t>
      </w:r>
      <w:proofErr w:type="gramEnd"/>
      <w:r w:rsidRPr="00BF56FC">
        <w:t xml:space="preserve"> испытаний;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-оформлять документацию по результатам метрологических испытаний;       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-анализировать данные </w:t>
      </w:r>
      <w:proofErr w:type="gramStart"/>
      <w:r w:rsidRPr="00BF56FC">
        <w:t>измерения  параметров</w:t>
      </w:r>
      <w:proofErr w:type="gramEnd"/>
      <w:r w:rsidRPr="00BF56FC">
        <w:t xml:space="preserve"> и результатов проверок, опробований, испытаний оборудования;  </w:t>
      </w:r>
    </w:p>
    <w:p w:rsidR="00FB508C" w:rsidRPr="00BF56FC" w:rsidRDefault="00FB508C" w:rsidP="00BF56FC">
      <w:pPr>
        <w:spacing w:line="276" w:lineRule="auto"/>
      </w:pPr>
      <w:r w:rsidRPr="00BF56FC">
        <w:t xml:space="preserve">-анализировать причины </w:t>
      </w:r>
      <w:proofErr w:type="gramStart"/>
      <w:r w:rsidRPr="00BF56FC">
        <w:t>отказов  оборудования</w:t>
      </w:r>
      <w:proofErr w:type="gramEnd"/>
      <w:r w:rsidRPr="00BF56FC">
        <w:t xml:space="preserve">;                         </w:t>
      </w:r>
    </w:p>
    <w:p w:rsidR="00FB508C" w:rsidRPr="00BF56FC" w:rsidRDefault="00FB508C" w:rsidP="00BF56FC">
      <w:pPr>
        <w:spacing w:line="276" w:lineRule="auto"/>
      </w:pPr>
      <w:r w:rsidRPr="00BF56FC">
        <w:lastRenderedPageBreak/>
        <w:t xml:space="preserve">-выполнять ремонт, </w:t>
      </w:r>
      <w:proofErr w:type="gramStart"/>
      <w:r w:rsidRPr="00BF56FC">
        <w:t>техническое  обслуживание</w:t>
      </w:r>
      <w:proofErr w:type="gramEnd"/>
      <w:r w:rsidRPr="00BF56FC">
        <w:t xml:space="preserve">, настройку и калибровку  оборудования радиационного контроля;  </w:t>
      </w:r>
    </w:p>
    <w:p w:rsidR="00FB508C" w:rsidRPr="00BF56FC" w:rsidRDefault="00FB508C" w:rsidP="00BF56FC">
      <w:pPr>
        <w:spacing w:line="276" w:lineRule="auto"/>
      </w:pPr>
      <w:r w:rsidRPr="00BF56FC">
        <w:t xml:space="preserve">-выполнять дефектацию </w:t>
      </w:r>
      <w:proofErr w:type="gramStart"/>
      <w:r w:rsidRPr="00BF56FC">
        <w:t>оборудования  радиационного</w:t>
      </w:r>
      <w:proofErr w:type="gramEnd"/>
      <w:r w:rsidRPr="00BF56FC">
        <w:t xml:space="preserve"> контроля;     </w:t>
      </w:r>
    </w:p>
    <w:p w:rsidR="00FB508C" w:rsidRPr="00BF56FC" w:rsidRDefault="00FB508C" w:rsidP="00BF56FC">
      <w:pPr>
        <w:spacing w:line="276" w:lineRule="auto"/>
      </w:pPr>
      <w:r w:rsidRPr="00BF56FC">
        <w:t xml:space="preserve">- разрабатывать графики </w:t>
      </w:r>
      <w:proofErr w:type="gramStart"/>
      <w:r w:rsidRPr="00BF56FC">
        <w:t>выполнения  ремонта</w:t>
      </w:r>
      <w:proofErr w:type="gramEnd"/>
      <w:r w:rsidRPr="00BF56FC">
        <w:t xml:space="preserve"> и метрологической поверки     приборов и оборудования радиационного контроля;                            </w:t>
      </w:r>
    </w:p>
    <w:p w:rsidR="00FB508C" w:rsidRPr="00BF56FC" w:rsidRDefault="00FB508C" w:rsidP="00BF56FC">
      <w:pPr>
        <w:spacing w:line="276" w:lineRule="auto"/>
        <w:rPr>
          <w:b/>
        </w:rPr>
      </w:pPr>
      <w:r w:rsidRPr="00BF56FC">
        <w:t xml:space="preserve">-контролировать соблюдение </w:t>
      </w:r>
      <w:proofErr w:type="gramStart"/>
      <w:r w:rsidRPr="00BF56FC">
        <w:t>требований  эксплуатации</w:t>
      </w:r>
      <w:proofErr w:type="gramEnd"/>
      <w:r w:rsidRPr="00BF56FC">
        <w:t xml:space="preserve"> приборов и оборудования;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F56FC">
        <w:t xml:space="preserve">В результате освоения </w:t>
      </w:r>
      <w:proofErr w:type="gramStart"/>
      <w:r w:rsidRPr="00BF56FC">
        <w:t>производственной  практики</w:t>
      </w:r>
      <w:proofErr w:type="gramEnd"/>
      <w:r w:rsidRPr="00BF56FC">
        <w:t xml:space="preserve"> обучающийся должен </w:t>
      </w:r>
      <w:r w:rsidRPr="00BF56FC">
        <w:rPr>
          <w:b/>
        </w:rPr>
        <w:t>знать: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-устройство, принцип работы, технические характеристики и инструкции по эксплуатации приборов и оборудования радиационного контроля;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-программно-технические </w:t>
      </w:r>
      <w:proofErr w:type="gramStart"/>
      <w:r w:rsidRPr="00BF56FC">
        <w:t>комплексы  радиационного</w:t>
      </w:r>
      <w:proofErr w:type="gramEnd"/>
      <w:r w:rsidRPr="00BF56FC">
        <w:t xml:space="preserve"> и дозиметрического      контроля;          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-процедуры, определяющие порядок вывода оборудования в ремонт и ввода его в   работу;            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-метрологическое </w:t>
      </w:r>
      <w:proofErr w:type="gramStart"/>
      <w:r w:rsidRPr="00BF56FC">
        <w:t>обеспечение  радиационной</w:t>
      </w:r>
      <w:proofErr w:type="gramEnd"/>
      <w:r w:rsidRPr="00BF56FC">
        <w:t xml:space="preserve"> безопасности;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-принципиальные электрические схемы оборудования радиационного контроля;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-структурную схему систем радиационного контроля;          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-новые разработки по методологии и оборудованию в области радиационной   безопасности;      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-требования безопасности при проведении поверочных и калибровочных работ;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-принцип работы и технические характеристики поверяемых и калибруемых средств измерений по виду измерений;         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-эксплуатационную документацию на средства измерений;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-условия поверки средств </w:t>
      </w:r>
      <w:proofErr w:type="gramStart"/>
      <w:r w:rsidRPr="00BF56FC">
        <w:t xml:space="preserve">измерений,   </w:t>
      </w:r>
      <w:proofErr w:type="gramEnd"/>
      <w:r w:rsidRPr="00BF56FC">
        <w:t xml:space="preserve">регламентированные в нормативных      документах;        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</w:pPr>
      <w:r w:rsidRPr="00BF56FC">
        <w:t xml:space="preserve">-назначение, технические характеристики рабочих эталонов, средств поверки и   калибровки;                           </w:t>
      </w:r>
    </w:p>
    <w:p w:rsidR="00FB508C" w:rsidRPr="00BF56FC" w:rsidRDefault="00FB508C" w:rsidP="00BF56FC">
      <w:pPr>
        <w:autoSpaceDE w:val="0"/>
        <w:autoSpaceDN w:val="0"/>
        <w:adjustRightInd w:val="0"/>
        <w:spacing w:line="276" w:lineRule="auto"/>
        <w:rPr>
          <w:b/>
        </w:rPr>
      </w:pPr>
      <w:r w:rsidRPr="00BF56FC">
        <w:t>-методики поверки и калибровки средств измерений.</w:t>
      </w:r>
      <w:r w:rsidRPr="00BF56FC">
        <w:rPr>
          <w:color w:val="333333"/>
        </w:rPr>
        <w:br/>
      </w:r>
    </w:p>
    <w:p w:rsidR="00FB508C" w:rsidRPr="00BF56FC" w:rsidRDefault="00FB508C" w:rsidP="00BF56FC">
      <w:pPr>
        <w:spacing w:after="200" w:line="276" w:lineRule="auto"/>
        <w:jc w:val="both"/>
        <w:rPr>
          <w:b/>
        </w:rPr>
      </w:pPr>
      <w:r w:rsidRPr="00BF56FC">
        <w:rPr>
          <w:b/>
        </w:rPr>
        <w:t xml:space="preserve">2.2. Тематический план и содержание </w:t>
      </w:r>
      <w:proofErr w:type="gramStart"/>
      <w:r w:rsidRPr="00BF56FC">
        <w:rPr>
          <w:b/>
        </w:rPr>
        <w:t>производственной  практики</w:t>
      </w:r>
      <w:proofErr w:type="gramEnd"/>
    </w:p>
    <w:tbl>
      <w:tblPr>
        <w:tblpPr w:leftFromText="180" w:rightFromText="180" w:vertAnchor="text" w:horzAnchor="margin" w:tblpXSpec="right" w:tblpY="-8632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3210"/>
        <w:gridCol w:w="1043"/>
        <w:gridCol w:w="2518"/>
      </w:tblGrid>
      <w:tr w:rsidR="00FB508C" w:rsidRPr="00BF56FC" w:rsidTr="00ED7A57">
        <w:tc>
          <w:tcPr>
            <w:tcW w:w="1515" w:type="pct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</w:rPr>
            </w:pPr>
            <w:r w:rsidRPr="00BF56FC">
              <w:rPr>
                <w:b/>
              </w:rPr>
              <w:lastRenderedPageBreak/>
              <w:t>Виды работ</w:t>
            </w:r>
          </w:p>
        </w:tc>
        <w:tc>
          <w:tcPr>
            <w:tcW w:w="1652" w:type="pct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</w:rPr>
            </w:pPr>
            <w:r w:rsidRPr="00BF56FC">
              <w:rPr>
                <w:b/>
              </w:rPr>
              <w:t>Тематика заданий практики по виду работы</w:t>
            </w:r>
          </w:p>
        </w:tc>
        <w:tc>
          <w:tcPr>
            <w:tcW w:w="537" w:type="pct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</w:rPr>
            </w:pPr>
            <w:r w:rsidRPr="00BF56FC">
              <w:rPr>
                <w:b/>
              </w:rPr>
              <w:t>Кол-во часов</w:t>
            </w:r>
          </w:p>
        </w:tc>
        <w:tc>
          <w:tcPr>
            <w:tcW w:w="1296" w:type="pct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</w:rPr>
            </w:pPr>
            <w:r w:rsidRPr="00BF56FC">
              <w:rPr>
                <w:b/>
              </w:rPr>
              <w:t>Форма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</w:rPr>
            </w:pPr>
            <w:r w:rsidRPr="00BF56FC">
              <w:rPr>
                <w:b/>
              </w:rPr>
              <w:t>представления в отчете</w:t>
            </w:r>
          </w:p>
        </w:tc>
      </w:tr>
      <w:tr w:rsidR="00FB508C" w:rsidRPr="00BF56FC" w:rsidTr="00ED7A57">
        <w:tc>
          <w:tcPr>
            <w:tcW w:w="1515" w:type="pct"/>
          </w:tcPr>
          <w:p w:rsidR="00FB508C" w:rsidRPr="00BF56FC" w:rsidRDefault="005B6C7F" w:rsidP="00BF56FC">
            <w:pPr>
              <w:pStyle w:val="a9"/>
              <w:spacing w:line="276" w:lineRule="auto"/>
              <w:ind w:right="-108" w:firstLine="0"/>
              <w:jc w:val="left"/>
              <w:rPr>
                <w:b w:val="0"/>
              </w:rPr>
            </w:pPr>
            <w:proofErr w:type="gramStart"/>
            <w:r w:rsidRPr="00BF56FC">
              <w:rPr>
                <w:b w:val="0"/>
              </w:rPr>
              <w:t>Ознакомление  с</w:t>
            </w:r>
            <w:proofErr w:type="gramEnd"/>
            <w:r w:rsidRPr="00BF56FC">
              <w:rPr>
                <w:b w:val="0"/>
              </w:rPr>
              <w:t xml:space="preserve">  оборудованием радиационного контроля (устройством, принципами работы, основными техническими характеристиками  приборов, находящихся в эксплуатации)</w:t>
            </w:r>
          </w:p>
        </w:tc>
        <w:tc>
          <w:tcPr>
            <w:tcW w:w="1652" w:type="pct"/>
          </w:tcPr>
          <w:p w:rsidR="005B6C7F" w:rsidRPr="00BF56FC" w:rsidRDefault="00486A65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rPr>
                <w:bCs/>
              </w:rPr>
              <w:t>Ознакомление с документацией по п</w:t>
            </w:r>
            <w:r w:rsidR="005B6C7F" w:rsidRPr="00BF56FC">
              <w:rPr>
                <w:bCs/>
              </w:rPr>
              <w:t>роведени</w:t>
            </w:r>
            <w:r w:rsidRPr="00BF56FC">
              <w:rPr>
                <w:bCs/>
              </w:rPr>
              <w:t xml:space="preserve">ю </w:t>
            </w:r>
            <w:r w:rsidR="005B6C7F" w:rsidRPr="00BF56FC">
              <w:rPr>
                <w:bCs/>
              </w:rPr>
              <w:t>наладки, настройки, регулировки и опытной проверки средств радиационного контро</w:t>
            </w:r>
            <w:r w:rsidR="00BA607A" w:rsidRPr="00BF56FC">
              <w:rPr>
                <w:bCs/>
              </w:rPr>
              <w:t>ля</w:t>
            </w:r>
          </w:p>
          <w:p w:rsidR="00FB508C" w:rsidRPr="00BF56FC" w:rsidRDefault="00FB508C" w:rsidP="00BF56FC">
            <w:pPr>
              <w:spacing w:line="276" w:lineRule="auto"/>
              <w:ind w:right="-77"/>
              <w:jc w:val="both"/>
            </w:pPr>
          </w:p>
        </w:tc>
        <w:tc>
          <w:tcPr>
            <w:tcW w:w="537" w:type="pct"/>
          </w:tcPr>
          <w:p w:rsidR="00FB508C" w:rsidRPr="00BF56FC" w:rsidRDefault="008B437A" w:rsidP="00BF56FC">
            <w:pPr>
              <w:spacing w:line="276" w:lineRule="auto"/>
              <w:contextualSpacing/>
              <w:jc w:val="center"/>
            </w:pPr>
            <w:r w:rsidRPr="00BF56FC">
              <w:t>20</w:t>
            </w:r>
          </w:p>
        </w:tc>
        <w:tc>
          <w:tcPr>
            <w:tcW w:w="1296" w:type="pct"/>
          </w:tcPr>
          <w:p w:rsidR="00FB508C" w:rsidRPr="00BF56FC" w:rsidRDefault="005B6C7F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t xml:space="preserve">Глава в отчете по </w:t>
            </w:r>
            <w:proofErr w:type="gramStart"/>
            <w:r w:rsidRPr="00BF56FC">
              <w:t>практике</w:t>
            </w:r>
            <w:r w:rsidR="00BA607A" w:rsidRPr="00BF56FC">
              <w:t xml:space="preserve"> </w:t>
            </w:r>
            <w:r w:rsidR="00BA607A" w:rsidRPr="00BF56FC">
              <w:rPr>
                <w:bCs/>
              </w:rPr>
              <w:t xml:space="preserve"> о</w:t>
            </w:r>
            <w:proofErr w:type="gramEnd"/>
            <w:r w:rsidR="00BA607A" w:rsidRPr="00BF56FC">
              <w:rPr>
                <w:bCs/>
              </w:rPr>
              <w:t xml:space="preserve"> регламенте проведения наладки, настройки, регулировки и опытной проверки средств радиационного контроля</w:t>
            </w:r>
          </w:p>
        </w:tc>
      </w:tr>
      <w:tr w:rsidR="00BA607A" w:rsidRPr="00BF56FC" w:rsidTr="00ED7A57">
        <w:tc>
          <w:tcPr>
            <w:tcW w:w="1515" w:type="pct"/>
          </w:tcPr>
          <w:p w:rsidR="00BA607A" w:rsidRPr="00BF56FC" w:rsidRDefault="00BA607A" w:rsidP="00BF56FC">
            <w:pPr>
              <w:spacing w:line="276" w:lineRule="auto"/>
            </w:pPr>
            <w:r w:rsidRPr="00BF56FC">
              <w:t xml:space="preserve">Выполнение технического </w:t>
            </w:r>
            <w:proofErr w:type="gramStart"/>
            <w:r w:rsidRPr="00BF56FC">
              <w:t>обслуживания  и</w:t>
            </w:r>
            <w:proofErr w:type="gramEnd"/>
            <w:r w:rsidRPr="00BF56FC">
              <w:t xml:space="preserve"> настройки оборудования радиационного контроля</w:t>
            </w:r>
          </w:p>
        </w:tc>
        <w:tc>
          <w:tcPr>
            <w:tcW w:w="1652" w:type="pct"/>
          </w:tcPr>
          <w:p w:rsidR="00BA607A" w:rsidRPr="00BF56FC" w:rsidRDefault="00BA607A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t>Диагностика состояния приборов и оборудования</w:t>
            </w:r>
            <w:r w:rsidR="00486A65" w:rsidRPr="00BF56FC">
              <w:t>.</w:t>
            </w:r>
            <w:r w:rsidRPr="00BF56FC">
              <w:rPr>
                <w:bCs/>
              </w:rPr>
              <w:t xml:space="preserve"> Выполнение дефектации оборудования радиационного контроля, вывод оборудования в ремонт, ввод оборудования в работу или резерв</w:t>
            </w:r>
            <w:r w:rsidRPr="00BF56FC">
              <w:t xml:space="preserve">                    </w:t>
            </w:r>
          </w:p>
        </w:tc>
        <w:tc>
          <w:tcPr>
            <w:tcW w:w="537" w:type="pct"/>
          </w:tcPr>
          <w:p w:rsidR="00BA607A" w:rsidRPr="00BF56FC" w:rsidRDefault="00BA607A" w:rsidP="00BF56FC">
            <w:pPr>
              <w:spacing w:line="276" w:lineRule="auto"/>
              <w:contextualSpacing/>
              <w:jc w:val="center"/>
            </w:pPr>
            <w:r w:rsidRPr="00BF56FC">
              <w:t>8</w:t>
            </w:r>
          </w:p>
        </w:tc>
        <w:tc>
          <w:tcPr>
            <w:tcW w:w="1296" w:type="pct"/>
          </w:tcPr>
          <w:p w:rsidR="00BA607A" w:rsidRPr="00BF56FC" w:rsidRDefault="00BA607A" w:rsidP="00BF56FC">
            <w:pPr>
              <w:spacing w:line="276" w:lineRule="auto"/>
              <w:ind w:right="-1"/>
              <w:contextualSpacing/>
              <w:jc w:val="both"/>
            </w:pPr>
            <w:r w:rsidRPr="00BF56FC">
              <w:t xml:space="preserve">Глава в отчете по </w:t>
            </w:r>
            <w:r w:rsidR="008B437A" w:rsidRPr="00BF56FC">
              <w:t>диагностике состояния приборов и оборудования и процедуре дефектации</w:t>
            </w:r>
          </w:p>
        </w:tc>
      </w:tr>
      <w:tr w:rsidR="00BA607A" w:rsidRPr="00BF56FC" w:rsidTr="00ED7A57">
        <w:tc>
          <w:tcPr>
            <w:tcW w:w="1515" w:type="pct"/>
          </w:tcPr>
          <w:p w:rsidR="00BA607A" w:rsidRPr="00BF56FC" w:rsidRDefault="008B437A" w:rsidP="00BF56FC">
            <w:pPr>
              <w:spacing w:line="276" w:lineRule="auto"/>
            </w:pPr>
            <w:r w:rsidRPr="00BF56FC">
              <w:t xml:space="preserve">Ознакомление </w:t>
            </w:r>
            <w:proofErr w:type="gramStart"/>
            <w:r w:rsidRPr="00BF56FC">
              <w:t>с  назначением</w:t>
            </w:r>
            <w:proofErr w:type="gramEnd"/>
            <w:r w:rsidRPr="00BF56FC">
              <w:t>,  техническими характеристик</w:t>
            </w:r>
            <w:r w:rsidR="005F0ABE" w:rsidRPr="00BF56FC">
              <w:t xml:space="preserve">ами </w:t>
            </w:r>
            <w:r w:rsidRPr="00BF56FC">
              <w:t xml:space="preserve">рабочих эталонов, средств поверки   и калибровки.        </w:t>
            </w:r>
            <w:r w:rsidRPr="00BF56FC">
              <w:rPr>
                <w:b/>
              </w:rPr>
              <w:t xml:space="preserve"> </w:t>
            </w:r>
            <w:r w:rsidRPr="00BF56FC">
              <w:t xml:space="preserve">Проведение инструктажа по безопасности при проведении </w:t>
            </w:r>
            <w:proofErr w:type="gramStart"/>
            <w:r w:rsidRPr="00BF56FC">
              <w:t>поверочных  и</w:t>
            </w:r>
            <w:proofErr w:type="gramEnd"/>
            <w:r w:rsidRPr="00BF56FC">
              <w:t xml:space="preserve"> калибровочных работ  </w:t>
            </w:r>
            <w:r w:rsidRPr="00BF56FC">
              <w:rPr>
                <w:b/>
              </w:rPr>
              <w:t xml:space="preserve"> </w:t>
            </w:r>
            <w:r w:rsidRPr="00BF56FC">
              <w:t xml:space="preserve">              </w:t>
            </w:r>
          </w:p>
        </w:tc>
        <w:tc>
          <w:tcPr>
            <w:tcW w:w="1652" w:type="pct"/>
          </w:tcPr>
          <w:p w:rsidR="008B437A" w:rsidRPr="00BF56FC" w:rsidRDefault="008B437A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t xml:space="preserve">Ознакомление с метрологическим </w:t>
            </w:r>
            <w:proofErr w:type="gramStart"/>
            <w:r w:rsidRPr="00BF56FC">
              <w:t>обеспечением  радиационно</w:t>
            </w:r>
            <w:r w:rsidR="00486A65" w:rsidRPr="00BF56FC">
              <w:t>го</w:t>
            </w:r>
            <w:proofErr w:type="gramEnd"/>
            <w:r w:rsidRPr="00BF56FC">
              <w:t xml:space="preserve"> </w:t>
            </w:r>
            <w:r w:rsidR="00486A65" w:rsidRPr="00BF56FC">
              <w:t>контроля</w:t>
            </w:r>
            <w:r w:rsidRPr="00BF56FC">
              <w:t xml:space="preserve">. </w:t>
            </w:r>
            <w:r w:rsidRPr="00BF56FC">
              <w:rPr>
                <w:bCs/>
              </w:rPr>
              <w:t xml:space="preserve">Сбор и подготовка образцов для метрологических испытаний. </w:t>
            </w:r>
          </w:p>
          <w:p w:rsidR="00BA607A" w:rsidRPr="00BF56FC" w:rsidRDefault="00BA607A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</w:p>
        </w:tc>
        <w:tc>
          <w:tcPr>
            <w:tcW w:w="537" w:type="pct"/>
          </w:tcPr>
          <w:p w:rsidR="00BA607A" w:rsidRPr="00BF56FC" w:rsidRDefault="00BA607A" w:rsidP="00BF56FC">
            <w:pPr>
              <w:spacing w:line="276" w:lineRule="auto"/>
              <w:contextualSpacing/>
              <w:jc w:val="center"/>
            </w:pPr>
            <w:r w:rsidRPr="00BF56FC">
              <w:t>8</w:t>
            </w:r>
          </w:p>
        </w:tc>
        <w:tc>
          <w:tcPr>
            <w:tcW w:w="1296" w:type="pct"/>
          </w:tcPr>
          <w:p w:rsidR="00BA607A" w:rsidRPr="00BF56FC" w:rsidRDefault="008B437A" w:rsidP="00BF56FC">
            <w:pPr>
              <w:spacing w:line="276" w:lineRule="auto"/>
              <w:contextualSpacing/>
              <w:jc w:val="both"/>
            </w:pPr>
            <w:r w:rsidRPr="00BF56FC">
              <w:t xml:space="preserve">Глава в </w:t>
            </w:r>
            <w:proofErr w:type="gramStart"/>
            <w:r w:rsidRPr="00BF56FC">
              <w:t>отчете  о</w:t>
            </w:r>
            <w:proofErr w:type="gramEnd"/>
            <w:r w:rsidRPr="00BF56FC">
              <w:t xml:space="preserve"> метрологическом обеспечением  радиационной безопасности.</w:t>
            </w:r>
          </w:p>
        </w:tc>
      </w:tr>
      <w:tr w:rsidR="008B437A" w:rsidRPr="00BF56FC" w:rsidTr="00ED7A57">
        <w:tc>
          <w:tcPr>
            <w:tcW w:w="1515" w:type="pct"/>
          </w:tcPr>
          <w:p w:rsidR="008B437A" w:rsidRPr="00BF56FC" w:rsidRDefault="008B437A" w:rsidP="00BF5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08"/>
            </w:pPr>
            <w:r w:rsidRPr="00BF56FC">
              <w:t xml:space="preserve">Подготовка приборов к проведению   метрологических </w:t>
            </w:r>
            <w:proofErr w:type="gramStart"/>
            <w:r w:rsidRPr="00BF56FC">
              <w:t xml:space="preserve">испытаний,   </w:t>
            </w:r>
            <w:proofErr w:type="gramEnd"/>
            <w:r w:rsidRPr="00BF56FC">
              <w:t xml:space="preserve">проведение и оформление результатов  метрологических испытаний     </w:t>
            </w:r>
          </w:p>
          <w:p w:rsidR="008B437A" w:rsidRPr="00BF56FC" w:rsidRDefault="008B437A" w:rsidP="00BF56FC">
            <w:pPr>
              <w:spacing w:line="276" w:lineRule="auto"/>
            </w:pPr>
          </w:p>
        </w:tc>
        <w:tc>
          <w:tcPr>
            <w:tcW w:w="1652" w:type="pct"/>
          </w:tcPr>
          <w:p w:rsidR="008B437A" w:rsidRPr="00BF56FC" w:rsidRDefault="008B437A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rPr>
                <w:bCs/>
              </w:rPr>
              <w:t>Проведение метрологических испытаний приборов радиационного контроля</w:t>
            </w:r>
          </w:p>
          <w:p w:rsidR="008B437A" w:rsidRPr="00BF56FC" w:rsidRDefault="008B437A" w:rsidP="00BF56FC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537" w:type="pct"/>
          </w:tcPr>
          <w:p w:rsidR="008B437A" w:rsidRPr="00BF56FC" w:rsidRDefault="008B437A" w:rsidP="00BF56FC">
            <w:pPr>
              <w:spacing w:line="276" w:lineRule="auto"/>
              <w:contextualSpacing/>
              <w:jc w:val="center"/>
            </w:pPr>
            <w:r w:rsidRPr="00BF56FC">
              <w:t>8</w:t>
            </w:r>
          </w:p>
        </w:tc>
        <w:tc>
          <w:tcPr>
            <w:tcW w:w="1296" w:type="pct"/>
          </w:tcPr>
          <w:p w:rsidR="008B437A" w:rsidRPr="00BF56FC" w:rsidRDefault="008B437A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t xml:space="preserve">Глава в отчете по </w:t>
            </w:r>
            <w:proofErr w:type="gramStart"/>
            <w:r w:rsidRPr="00BF56FC">
              <w:t xml:space="preserve">практике </w:t>
            </w:r>
            <w:r w:rsidRPr="00BF56FC">
              <w:rPr>
                <w:bCs/>
              </w:rPr>
              <w:t xml:space="preserve"> о</w:t>
            </w:r>
            <w:proofErr w:type="gramEnd"/>
            <w:r w:rsidRPr="00BF56FC">
              <w:rPr>
                <w:bCs/>
              </w:rPr>
              <w:t xml:space="preserve"> порядке проведения метрологических испытаний приборов радиационного контроля</w:t>
            </w:r>
          </w:p>
          <w:p w:rsidR="008B437A" w:rsidRPr="00BF56FC" w:rsidRDefault="008B437A" w:rsidP="00BF56FC">
            <w:pPr>
              <w:spacing w:line="276" w:lineRule="auto"/>
              <w:contextualSpacing/>
              <w:jc w:val="both"/>
            </w:pPr>
          </w:p>
        </w:tc>
      </w:tr>
      <w:tr w:rsidR="008B437A" w:rsidRPr="00BF56FC" w:rsidTr="00ED7A57">
        <w:tc>
          <w:tcPr>
            <w:tcW w:w="1515" w:type="pct"/>
          </w:tcPr>
          <w:p w:rsidR="008B437A" w:rsidRPr="00BF56FC" w:rsidRDefault="008B437A" w:rsidP="00BF56F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F56FC">
              <w:t>Проведение самостоятельной работы</w:t>
            </w:r>
          </w:p>
          <w:p w:rsidR="008B437A" w:rsidRPr="00BF56FC" w:rsidRDefault="008B437A" w:rsidP="00BF56FC">
            <w:pPr>
              <w:spacing w:line="276" w:lineRule="auto"/>
            </w:pPr>
          </w:p>
        </w:tc>
        <w:tc>
          <w:tcPr>
            <w:tcW w:w="1652" w:type="pct"/>
          </w:tcPr>
          <w:p w:rsidR="008B437A" w:rsidRPr="00BF56FC" w:rsidRDefault="008B437A" w:rsidP="00BF5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F56FC">
              <w:t xml:space="preserve">- подготовка к работе приборов и   оборудования радиационного контроля;  </w:t>
            </w:r>
          </w:p>
          <w:p w:rsidR="008B437A" w:rsidRPr="00BF56FC" w:rsidRDefault="008B437A" w:rsidP="00BF56FC">
            <w:pPr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BF56FC">
              <w:rPr>
                <w:rFonts w:cs="Arial"/>
              </w:rPr>
              <w:t xml:space="preserve">- </w:t>
            </w:r>
            <w:r w:rsidRPr="00BF56FC">
              <w:t>выполнение конкретных рабочих операций;</w:t>
            </w:r>
          </w:p>
          <w:p w:rsidR="008B437A" w:rsidRPr="00BF56FC" w:rsidRDefault="008B437A" w:rsidP="00BF56FC">
            <w:pPr>
              <w:spacing w:line="276" w:lineRule="auto"/>
            </w:pPr>
            <w:r w:rsidRPr="00BF56FC">
              <w:t xml:space="preserve">- участие в мелком ремонте, </w:t>
            </w:r>
            <w:proofErr w:type="gramStart"/>
            <w:r w:rsidRPr="00BF56FC">
              <w:t>техническом  обслуживании</w:t>
            </w:r>
            <w:proofErr w:type="gramEnd"/>
            <w:r w:rsidRPr="00BF56FC">
              <w:t xml:space="preserve">, настройке и калибровке  оборудования </w:t>
            </w:r>
            <w:r w:rsidRPr="00BF56FC">
              <w:lastRenderedPageBreak/>
              <w:t>радиационного контроля</w:t>
            </w:r>
          </w:p>
        </w:tc>
        <w:tc>
          <w:tcPr>
            <w:tcW w:w="537" w:type="pct"/>
          </w:tcPr>
          <w:p w:rsidR="008B437A" w:rsidRPr="00BF56FC" w:rsidRDefault="008B437A" w:rsidP="00BF56FC">
            <w:pPr>
              <w:spacing w:line="276" w:lineRule="auto"/>
              <w:contextualSpacing/>
              <w:jc w:val="center"/>
            </w:pPr>
            <w:r w:rsidRPr="00BF56FC">
              <w:lastRenderedPageBreak/>
              <w:t>22</w:t>
            </w:r>
          </w:p>
        </w:tc>
        <w:tc>
          <w:tcPr>
            <w:tcW w:w="1296" w:type="pct"/>
          </w:tcPr>
          <w:p w:rsidR="008B437A" w:rsidRPr="00BF56FC" w:rsidRDefault="008B437A" w:rsidP="00BF56FC">
            <w:pPr>
              <w:spacing w:line="276" w:lineRule="auto"/>
              <w:contextualSpacing/>
              <w:jc w:val="both"/>
            </w:pPr>
            <w:r w:rsidRPr="00BF56FC">
              <w:t>Глава в отчете по практике о проведенных самостоятельных работах</w:t>
            </w:r>
          </w:p>
        </w:tc>
      </w:tr>
      <w:tr w:rsidR="008B437A" w:rsidRPr="00BF56FC" w:rsidTr="00ED7A57">
        <w:trPr>
          <w:trHeight w:val="1264"/>
        </w:trPr>
        <w:tc>
          <w:tcPr>
            <w:tcW w:w="1515" w:type="pct"/>
          </w:tcPr>
          <w:p w:rsidR="008B437A" w:rsidRPr="00BF56FC" w:rsidRDefault="008B437A" w:rsidP="00BF56F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F56FC">
              <w:t>Систематизация и обобщение материалов для отчета.</w:t>
            </w:r>
          </w:p>
          <w:p w:rsidR="008B437A" w:rsidRPr="00BF56FC" w:rsidRDefault="008B437A" w:rsidP="00BF56FC">
            <w:pPr>
              <w:spacing w:line="276" w:lineRule="auto"/>
              <w:jc w:val="both"/>
            </w:pPr>
            <w:r w:rsidRPr="00BF56FC">
              <w:t>Составление отчета по практике, проверка отчета руководителем практики и защита его студентом.</w:t>
            </w:r>
          </w:p>
        </w:tc>
        <w:tc>
          <w:tcPr>
            <w:tcW w:w="1652" w:type="pct"/>
          </w:tcPr>
          <w:p w:rsidR="008B437A" w:rsidRPr="00BF56FC" w:rsidRDefault="008B437A" w:rsidP="00BF56FC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BF56FC">
              <w:t xml:space="preserve"> предоставление собранного </w:t>
            </w:r>
            <w:proofErr w:type="gramStart"/>
            <w:r w:rsidRPr="00BF56FC">
              <w:t>материала  на</w:t>
            </w:r>
            <w:proofErr w:type="gramEnd"/>
            <w:r w:rsidRPr="00BF56FC">
              <w:t xml:space="preserve"> проверку руководителю практики от предприятия.</w:t>
            </w:r>
          </w:p>
          <w:p w:rsidR="008B437A" w:rsidRPr="00BF56FC" w:rsidRDefault="008B437A" w:rsidP="00BF56FC">
            <w:pPr>
              <w:spacing w:line="276" w:lineRule="auto"/>
              <w:jc w:val="both"/>
            </w:pPr>
            <w:r w:rsidRPr="00BF56FC">
              <w:t xml:space="preserve">Обсуждение </w:t>
            </w:r>
            <w:proofErr w:type="gramStart"/>
            <w:r w:rsidRPr="00BF56FC">
              <w:t>содержания  отчета</w:t>
            </w:r>
            <w:proofErr w:type="gramEnd"/>
            <w:r w:rsidRPr="00BF56FC">
              <w:t xml:space="preserve"> по практике</w:t>
            </w:r>
          </w:p>
        </w:tc>
        <w:tc>
          <w:tcPr>
            <w:tcW w:w="537" w:type="pct"/>
          </w:tcPr>
          <w:p w:rsidR="008B437A" w:rsidRPr="00BF56FC" w:rsidRDefault="008B437A" w:rsidP="00BF56FC">
            <w:pPr>
              <w:spacing w:line="276" w:lineRule="auto"/>
              <w:contextualSpacing/>
              <w:jc w:val="center"/>
            </w:pPr>
            <w:r w:rsidRPr="00BF56FC">
              <w:t>6</w:t>
            </w:r>
          </w:p>
        </w:tc>
        <w:tc>
          <w:tcPr>
            <w:tcW w:w="1296" w:type="pct"/>
          </w:tcPr>
          <w:p w:rsidR="008B437A" w:rsidRPr="00BF56FC" w:rsidRDefault="008B437A" w:rsidP="00BF56FC">
            <w:pPr>
              <w:spacing w:line="276" w:lineRule="auto"/>
              <w:contextualSpacing/>
              <w:jc w:val="both"/>
            </w:pPr>
            <w:r w:rsidRPr="00BF56FC">
              <w:t>Составление отчета по практике.</w:t>
            </w:r>
          </w:p>
          <w:p w:rsidR="008B437A" w:rsidRPr="00BF56FC" w:rsidRDefault="008B437A" w:rsidP="00BF56FC">
            <w:pPr>
              <w:spacing w:line="276" w:lineRule="auto"/>
              <w:contextualSpacing/>
              <w:jc w:val="both"/>
            </w:pPr>
            <w:r w:rsidRPr="00BF56FC">
              <w:t xml:space="preserve"> Защита отчета по практике в учебном заведении</w:t>
            </w:r>
          </w:p>
        </w:tc>
      </w:tr>
    </w:tbl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  <w:r w:rsidRPr="00BF56FC">
        <w:rPr>
          <w:bCs/>
          <w:i/>
        </w:rPr>
        <w:tab/>
      </w:r>
      <w:r w:rsidRPr="00BF56FC">
        <w:rPr>
          <w:bCs/>
          <w:i/>
        </w:rPr>
        <w:tab/>
      </w:r>
      <w:r w:rsidRPr="00BF56FC">
        <w:rPr>
          <w:bCs/>
          <w:i/>
        </w:rPr>
        <w:tab/>
      </w:r>
    </w:p>
    <w:p w:rsidR="00FB508C" w:rsidRPr="00BF56FC" w:rsidRDefault="00FB508C" w:rsidP="00BF56FC">
      <w:pPr>
        <w:spacing w:line="276" w:lineRule="auto"/>
        <w:jc w:val="both"/>
        <w:rPr>
          <w:b/>
        </w:rPr>
      </w:pPr>
    </w:p>
    <w:p w:rsidR="00204FA6" w:rsidRPr="00BF56FC" w:rsidRDefault="00204FA6" w:rsidP="00BF56F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BF56FC">
        <w:rPr>
          <w:rFonts w:eastAsiaTheme="minorHAnsi"/>
          <w:lang w:eastAsia="en-US"/>
        </w:rPr>
        <w:t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записей о выполненных мероприятиях, а также фиксирует свои выводы и предложения. Дневник регулярно проверяется и подписывается руководителем практики от организации.</w:t>
      </w:r>
    </w:p>
    <w:p w:rsidR="00204FA6" w:rsidRPr="00BF56FC" w:rsidRDefault="00204FA6" w:rsidP="00BF56F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BF56FC">
        <w:rPr>
          <w:rFonts w:eastAsiaTheme="minorHAnsi"/>
          <w:lang w:eastAsia="en-US"/>
        </w:rPr>
        <w:t>В течение всего периода прохождения практики студенты по графику и</w:t>
      </w:r>
    </w:p>
    <w:p w:rsidR="00204FA6" w:rsidRPr="00BF56FC" w:rsidRDefault="00204FA6" w:rsidP="00BF56FC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F56FC">
        <w:rPr>
          <w:rFonts w:eastAsiaTheme="minorHAnsi"/>
          <w:lang w:eastAsia="en-US"/>
        </w:rPr>
        <w:t>договоренности отчитываются перед руководителями ВКР о ходе практики, сборе материалов к выпускной квалификационной работе и получают необходимые консультации.</w:t>
      </w:r>
    </w:p>
    <w:p w:rsidR="00FB508C" w:rsidRPr="00BF56FC" w:rsidRDefault="00FB508C" w:rsidP="00BF56FC">
      <w:pPr>
        <w:spacing w:after="200" w:line="276" w:lineRule="auto"/>
        <w:jc w:val="both"/>
        <w:rPr>
          <w:b/>
          <w:caps/>
        </w:rPr>
      </w:pPr>
    </w:p>
    <w:p w:rsidR="00FB508C" w:rsidRPr="00BF56FC" w:rsidRDefault="00FB508C" w:rsidP="00A403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  <w:r w:rsidRPr="00BF56FC">
        <w:rPr>
          <w:b/>
          <w:caps/>
        </w:rPr>
        <w:t>3 К</w:t>
      </w:r>
      <w:r w:rsidR="00A4036C" w:rsidRPr="00BF56FC">
        <w:rPr>
          <w:b/>
        </w:rPr>
        <w:t>онтроль и оценка результатов освоения производственной практики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480"/>
          <w:tab w:val="left" w:pos="4580"/>
          <w:tab w:val="left" w:pos="5496"/>
          <w:tab w:val="left" w:pos="6412"/>
          <w:tab w:val="left" w:pos="7328"/>
          <w:tab w:val="center" w:pos="742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</w:p>
    <w:tbl>
      <w:tblPr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7"/>
        <w:gridCol w:w="3454"/>
        <w:gridCol w:w="1813"/>
        <w:gridCol w:w="2002"/>
      </w:tblGrid>
      <w:tr w:rsidR="00FB508C" w:rsidRPr="00BF56FC" w:rsidTr="001518DC">
        <w:tc>
          <w:tcPr>
            <w:tcW w:w="1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BF56FC">
              <w:rPr>
                <w:b/>
                <w:bCs/>
              </w:rPr>
              <w:t xml:space="preserve">Результаты 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BF56FC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168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/>
              </w:rPr>
              <w:t>Основные показатели оценки результата</w:t>
            </w:r>
          </w:p>
        </w:tc>
        <w:tc>
          <w:tcPr>
            <w:tcW w:w="88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proofErr w:type="gramStart"/>
            <w:r w:rsidRPr="00BF56FC">
              <w:rPr>
                <w:b/>
              </w:rPr>
              <w:t>Формы  отчетности</w:t>
            </w:r>
            <w:proofErr w:type="gramEnd"/>
            <w:r w:rsidRPr="00BF56FC">
              <w:rPr>
                <w:b/>
              </w:rPr>
              <w:t xml:space="preserve"> </w:t>
            </w:r>
          </w:p>
        </w:tc>
        <w:tc>
          <w:tcPr>
            <w:tcW w:w="9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BF56FC">
              <w:rPr>
                <w:b/>
                <w:bCs/>
              </w:rPr>
              <w:t xml:space="preserve">Формы и </w:t>
            </w:r>
            <w:proofErr w:type="gramStart"/>
            <w:r w:rsidRPr="00BF56FC">
              <w:rPr>
                <w:b/>
                <w:bCs/>
              </w:rPr>
              <w:t>методы  контроля</w:t>
            </w:r>
            <w:proofErr w:type="gramEnd"/>
            <w:r w:rsidRPr="00BF56FC">
              <w:rPr>
                <w:b/>
                <w:bCs/>
              </w:rPr>
              <w:t xml:space="preserve"> и оценки</w:t>
            </w:r>
          </w:p>
        </w:tc>
      </w:tr>
      <w:tr w:rsidR="00FB508C" w:rsidRPr="00BF56FC" w:rsidTr="001518DC">
        <w:tc>
          <w:tcPr>
            <w:tcW w:w="1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518DC" w:rsidRPr="00BF56FC" w:rsidRDefault="001518DC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rPr>
                <w:bCs/>
              </w:rPr>
              <w:t>ПК 2.1. Проводить наладку, настройку, регулировку и опытную проверку средств радиационного контроля.</w:t>
            </w:r>
          </w:p>
          <w:p w:rsidR="001518DC" w:rsidRPr="00BF56FC" w:rsidRDefault="001518DC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rPr>
                <w:bCs/>
              </w:rPr>
              <w:t>ПК 2.2. Выполнять дефектацию оборудования радиационного контроля, выводить оборудование в ремонт, ввести оборудование в работу или резерв</w:t>
            </w:r>
          </w:p>
          <w:p w:rsidR="001518DC" w:rsidRPr="00BF56FC" w:rsidRDefault="001518DC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rPr>
                <w:bCs/>
              </w:rPr>
              <w:t>ПК 2.3. Осуществлять сбор и подготовку образцов для метрологических испытаний.</w:t>
            </w:r>
          </w:p>
          <w:p w:rsidR="001518DC" w:rsidRPr="00BF56FC" w:rsidRDefault="001518DC" w:rsidP="00BF56FC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BF56FC">
              <w:rPr>
                <w:bCs/>
              </w:rPr>
              <w:t xml:space="preserve">ПК 2.4. Проводить </w:t>
            </w:r>
            <w:r w:rsidRPr="00BF56FC">
              <w:rPr>
                <w:bCs/>
              </w:rPr>
              <w:lastRenderedPageBreak/>
              <w:t>метрологические испытания приборов радиационного контроля.</w:t>
            </w:r>
          </w:p>
          <w:p w:rsidR="00FB508C" w:rsidRPr="00BF56FC" w:rsidRDefault="00FB508C" w:rsidP="00BF5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684" w:type="pct"/>
            <w:tcBorders>
              <w:top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BF56FC">
              <w:lastRenderedPageBreak/>
              <w:t xml:space="preserve">Умение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 проводить диагностику </w:t>
            </w:r>
            <w:proofErr w:type="gramStart"/>
            <w:r w:rsidRPr="00BF56FC">
              <w:t>состояния  приборов</w:t>
            </w:r>
            <w:proofErr w:type="gramEnd"/>
            <w:r w:rsidRPr="00BF56FC">
              <w:t xml:space="preserve"> и оборудования;              </w:t>
            </w:r>
          </w:p>
          <w:p w:rsidR="001518DC" w:rsidRPr="00BF56FC" w:rsidRDefault="001518DC" w:rsidP="00BF56FC">
            <w:pPr>
              <w:spacing w:line="276" w:lineRule="auto"/>
              <w:ind w:right="-50"/>
            </w:pPr>
            <w:r w:rsidRPr="00BF56FC">
              <w:t xml:space="preserve">-выявлять и анализировать </w:t>
            </w:r>
            <w:proofErr w:type="gramStart"/>
            <w:r w:rsidRPr="00BF56FC">
              <w:t>причины  нарушений</w:t>
            </w:r>
            <w:proofErr w:type="gramEnd"/>
            <w:r w:rsidRPr="00BF56FC">
              <w:t xml:space="preserve"> в работе оборудования;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-разрабатывать технические решения </w:t>
            </w:r>
            <w:proofErr w:type="gramStart"/>
            <w:r w:rsidRPr="00BF56FC">
              <w:t>по  их</w:t>
            </w:r>
            <w:proofErr w:type="gramEnd"/>
            <w:r w:rsidRPr="00BF56FC">
              <w:t xml:space="preserve"> устранению;            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-проводить калибровку приборов и оборудования;             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-подготавливать к работе приборы и оборудование радиационного контроля;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-осуществлять контроль состояния приборов и аппаратуры метрологических испытаний;                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lastRenderedPageBreak/>
              <w:t xml:space="preserve">-подготавливать приборы и оборудование радиационного контроля к проведению   метрологических испытаний;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-снимать показания приборов </w:t>
            </w:r>
            <w:proofErr w:type="gramStart"/>
            <w:r w:rsidRPr="00BF56FC">
              <w:t>и  измерительных</w:t>
            </w:r>
            <w:proofErr w:type="gramEnd"/>
            <w:r w:rsidRPr="00BF56FC">
              <w:t xml:space="preserve"> систем при проведении   метрологических испытаний;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-производить измерения параметров </w:t>
            </w:r>
            <w:proofErr w:type="gramStart"/>
            <w:r w:rsidRPr="00BF56FC">
              <w:t>в  соответствии</w:t>
            </w:r>
            <w:proofErr w:type="gramEnd"/>
            <w:r w:rsidRPr="00BF56FC">
              <w:t xml:space="preserve"> с методиками  метрологических испытаний;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-регистрировать </w:t>
            </w:r>
            <w:proofErr w:type="gramStart"/>
            <w:r w:rsidRPr="00BF56FC">
              <w:t>результаты  метрологических</w:t>
            </w:r>
            <w:proofErr w:type="gramEnd"/>
            <w:r w:rsidRPr="00BF56FC">
              <w:t xml:space="preserve"> испытаний;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-проводить анализ </w:t>
            </w:r>
            <w:proofErr w:type="gramStart"/>
            <w:r w:rsidRPr="00BF56FC">
              <w:t>результатов  метрологических</w:t>
            </w:r>
            <w:proofErr w:type="gramEnd"/>
            <w:r w:rsidRPr="00BF56FC">
              <w:t xml:space="preserve"> испытаний;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-оформлять документацию по результатам метрологических испытаний;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-анализировать данные </w:t>
            </w:r>
            <w:proofErr w:type="gramStart"/>
            <w:r w:rsidRPr="00BF56FC">
              <w:t>измерения  параметров</w:t>
            </w:r>
            <w:proofErr w:type="gramEnd"/>
            <w:r w:rsidRPr="00BF56FC">
              <w:t xml:space="preserve"> и результатов проверок, опробований, испытаний оборудования;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-анализировать причины </w:t>
            </w:r>
            <w:proofErr w:type="gramStart"/>
            <w:r w:rsidRPr="00BF56FC">
              <w:t>отказов  оборудования</w:t>
            </w:r>
            <w:proofErr w:type="gramEnd"/>
            <w:r w:rsidRPr="00BF56FC">
              <w:t xml:space="preserve">;                    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-выполнять ремонт, </w:t>
            </w:r>
            <w:proofErr w:type="gramStart"/>
            <w:r w:rsidRPr="00BF56FC">
              <w:t>техническое  обслуживание</w:t>
            </w:r>
            <w:proofErr w:type="gramEnd"/>
            <w:r w:rsidRPr="00BF56FC">
              <w:t xml:space="preserve">, настройку и калибровку  оборудования радиационного контроля;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-выполнять дефектацию </w:t>
            </w:r>
            <w:proofErr w:type="gramStart"/>
            <w:r w:rsidRPr="00BF56FC">
              <w:t>оборудования  радиационного</w:t>
            </w:r>
            <w:proofErr w:type="gramEnd"/>
            <w:r w:rsidRPr="00BF56FC">
              <w:t xml:space="preserve"> контроля;     </w:t>
            </w:r>
          </w:p>
          <w:p w:rsidR="001518DC" w:rsidRPr="00BF56FC" w:rsidRDefault="001518DC" w:rsidP="00BF56FC">
            <w:pPr>
              <w:spacing w:line="276" w:lineRule="auto"/>
            </w:pPr>
            <w:r w:rsidRPr="00BF56FC">
              <w:t xml:space="preserve">- разрабатывать графики </w:t>
            </w:r>
            <w:proofErr w:type="gramStart"/>
            <w:r w:rsidRPr="00BF56FC">
              <w:t>выполнения  ремонта</w:t>
            </w:r>
            <w:proofErr w:type="gramEnd"/>
            <w:r w:rsidRPr="00BF56FC">
              <w:t xml:space="preserve"> и метрологической поверки     приборов и оборудования радиационного контроля;                            </w:t>
            </w:r>
          </w:p>
          <w:p w:rsidR="001518DC" w:rsidRPr="00BF56FC" w:rsidRDefault="001518DC" w:rsidP="00BF56FC">
            <w:pPr>
              <w:spacing w:line="276" w:lineRule="auto"/>
              <w:rPr>
                <w:b/>
              </w:rPr>
            </w:pPr>
            <w:r w:rsidRPr="00BF56FC">
              <w:t xml:space="preserve">-контролировать соблюдение </w:t>
            </w:r>
            <w:proofErr w:type="gramStart"/>
            <w:r w:rsidRPr="00BF56FC">
              <w:t>требований  эксплуатации</w:t>
            </w:r>
            <w:proofErr w:type="gramEnd"/>
            <w:r w:rsidRPr="00BF56FC">
              <w:t xml:space="preserve"> приборов и оборудования;</w:t>
            </w:r>
          </w:p>
          <w:p w:rsidR="00FB508C" w:rsidRPr="00BF56FC" w:rsidRDefault="00FB508C" w:rsidP="00BF56FC">
            <w:pPr>
              <w:autoSpaceDE w:val="0"/>
              <w:autoSpaceDN w:val="0"/>
              <w:adjustRightInd w:val="0"/>
              <w:spacing w:line="276" w:lineRule="auto"/>
              <w:ind w:firstLine="1"/>
              <w:jc w:val="both"/>
              <w:rPr>
                <w:bCs/>
              </w:rPr>
            </w:pPr>
          </w:p>
        </w:tc>
        <w:tc>
          <w:tcPr>
            <w:tcW w:w="88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508C" w:rsidRPr="00BF56FC" w:rsidRDefault="00FB508C" w:rsidP="00BF56FC">
            <w:pPr>
              <w:pStyle w:val="a3"/>
              <w:numPr>
                <w:ilvl w:val="0"/>
                <w:numId w:val="1"/>
              </w:numPr>
              <w:tabs>
                <w:tab w:val="left" w:pos="237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BF56FC">
              <w:rPr>
                <w:bCs/>
              </w:rPr>
              <w:lastRenderedPageBreak/>
              <w:t>дневник;</w:t>
            </w:r>
          </w:p>
          <w:p w:rsidR="00FB508C" w:rsidRPr="00BF56FC" w:rsidRDefault="00FB508C" w:rsidP="00BF56FC">
            <w:pPr>
              <w:pStyle w:val="a3"/>
              <w:numPr>
                <w:ilvl w:val="0"/>
                <w:numId w:val="1"/>
              </w:numPr>
              <w:tabs>
                <w:tab w:val="left" w:pos="237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BF56FC">
              <w:rPr>
                <w:bCs/>
              </w:rPr>
              <w:t>отчет по практике;</w:t>
            </w:r>
          </w:p>
          <w:p w:rsidR="00FB508C" w:rsidRPr="00BF56FC" w:rsidRDefault="00FB508C" w:rsidP="00BF56FC">
            <w:pPr>
              <w:pStyle w:val="a3"/>
              <w:tabs>
                <w:tab w:val="left" w:pos="237"/>
              </w:tabs>
              <w:spacing w:line="276" w:lineRule="auto"/>
              <w:ind w:left="0"/>
              <w:jc w:val="both"/>
              <w:rPr>
                <w:bCs/>
              </w:rPr>
            </w:pPr>
            <w:r w:rsidRPr="00BF56FC">
              <w:rPr>
                <w:bCs/>
              </w:rPr>
              <w:t>- отзыв руководителя по практике</w:t>
            </w:r>
          </w:p>
          <w:p w:rsidR="00FB508C" w:rsidRPr="00BF56FC" w:rsidRDefault="00FB508C" w:rsidP="00BF56FC">
            <w:pPr>
              <w:pStyle w:val="a3"/>
              <w:tabs>
                <w:tab w:val="left" w:pos="237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  <w:tc>
          <w:tcPr>
            <w:tcW w:w="9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508C" w:rsidRPr="00BF56FC" w:rsidRDefault="00FB508C" w:rsidP="00BF56FC">
            <w:pPr>
              <w:pStyle w:val="a3"/>
              <w:numPr>
                <w:ilvl w:val="0"/>
                <w:numId w:val="1"/>
              </w:numPr>
              <w:tabs>
                <w:tab w:val="left" w:pos="198"/>
                <w:tab w:val="left" w:pos="516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BF56FC">
              <w:rPr>
                <w:bCs/>
              </w:rPr>
              <w:t>Накопительная оценка результатов выполнения практических работ на учебной практике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>- Оценка защиты отчета по учебной практике</w:t>
            </w:r>
          </w:p>
          <w:p w:rsidR="00FB508C" w:rsidRPr="00BF56FC" w:rsidRDefault="00FB508C" w:rsidP="00BF56FC">
            <w:pPr>
              <w:pStyle w:val="a3"/>
              <w:tabs>
                <w:tab w:val="left" w:pos="198"/>
                <w:tab w:val="left" w:pos="516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</w:tr>
    </w:tbl>
    <w:p w:rsidR="00FB508C" w:rsidRPr="00BF56FC" w:rsidRDefault="00FB508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508C" w:rsidRPr="00BF56FC" w:rsidRDefault="00FB508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  <w:r w:rsidRPr="00BF56FC">
        <w:t xml:space="preserve">Формы и методы контроля и оценки результатов обучения должны позволять </w:t>
      </w:r>
      <w:r w:rsidRPr="00BF56FC">
        <w:lastRenderedPageBreak/>
        <w:t>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FB508C" w:rsidRPr="00BF56FC" w:rsidRDefault="00FB508C" w:rsidP="00BF56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9"/>
        <w:gridCol w:w="3936"/>
        <w:gridCol w:w="2819"/>
      </w:tblGrid>
      <w:tr w:rsidR="00FB508C" w:rsidRPr="00BF56FC" w:rsidTr="005B6C7F"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BF56FC">
              <w:rPr>
                <w:b/>
                <w:bCs/>
              </w:rPr>
              <w:t xml:space="preserve">Результаты 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BF56FC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/>
              </w:rPr>
              <w:t>Основные показатели оценки результата</w:t>
            </w:r>
          </w:p>
        </w:tc>
        <w:tc>
          <w:tcPr>
            <w:tcW w:w="1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BF56FC">
              <w:rPr>
                <w:b/>
              </w:rPr>
              <w:t xml:space="preserve">Формы и методы контроля и оценки </w:t>
            </w:r>
          </w:p>
        </w:tc>
      </w:tr>
      <w:tr w:rsidR="00FB508C" w:rsidRPr="00BF56FC" w:rsidTr="005B6C7F">
        <w:trPr>
          <w:trHeight w:val="1089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FB508C" w:rsidRPr="00BF56FC" w:rsidRDefault="00FB508C" w:rsidP="00BF56FC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F56FC"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FB508C" w:rsidRPr="00BF56FC" w:rsidRDefault="00FB508C" w:rsidP="00BF56FC">
            <w:pPr>
              <w:shd w:val="clear" w:color="auto" w:fill="FFFFFF"/>
              <w:spacing w:line="276" w:lineRule="auto"/>
              <w:ind w:left="5" w:right="10"/>
              <w:jc w:val="both"/>
            </w:pPr>
            <w:r w:rsidRPr="00BF56FC">
              <w:rPr>
                <w:color w:val="000000"/>
              </w:rPr>
              <w:t>Ясность определения роли своей будущей профессии в обществе, роли знаний и умений в профессиональной деятельности;</w:t>
            </w:r>
          </w:p>
        </w:tc>
        <w:tc>
          <w:tcPr>
            <w:tcW w:w="1451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 xml:space="preserve">Накопительная оценка за решения нестандартных ситуаций на учебной практике. 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 xml:space="preserve">Накопительная оценка за представленную информацию на учебной практике. 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>Мониторинг развития личностно-профессиональных качеств обучающегося.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>Характеристика.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 xml:space="preserve">Отзыв руководителя по практике о деятельности студента на учебной (на производстве) практике 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>Оценка на защите отчета по практике</w:t>
            </w:r>
          </w:p>
        </w:tc>
      </w:tr>
      <w:tr w:rsidR="00FB508C" w:rsidRPr="00BF56FC" w:rsidTr="005B6C7F">
        <w:trPr>
          <w:trHeight w:val="129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FB508C" w:rsidRPr="00BF56FC" w:rsidRDefault="00FB508C" w:rsidP="00BF56FC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BF56FC">
              <w:t xml:space="preserve">ОК </w:t>
            </w:r>
            <w:proofErr w:type="gramStart"/>
            <w:r w:rsidRPr="00BF56FC">
              <w:t>2.</w:t>
            </w:r>
            <w:r w:rsidRPr="00BF56FC">
              <w:rPr>
                <w:bCs/>
              </w:rPr>
              <w:t>Организовывать</w:t>
            </w:r>
            <w:proofErr w:type="gramEnd"/>
            <w:r w:rsidRPr="00BF56FC">
              <w:rPr>
                <w:bCs/>
              </w:rPr>
      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jc w:val="both"/>
              <w:rPr>
                <w:bCs/>
              </w:rPr>
            </w:pPr>
            <w:r w:rsidRPr="00BF56FC">
              <w:rPr>
                <w:color w:val="000000"/>
              </w:rPr>
              <w:t xml:space="preserve">Умение правильно спланировать свой рабочий день, подобрать способ выполнения поставленной перед ним </w:t>
            </w:r>
            <w:proofErr w:type="gramStart"/>
            <w:r w:rsidRPr="00BF56FC">
              <w:rPr>
                <w:color w:val="000000"/>
              </w:rPr>
              <w:t xml:space="preserve">задачи, </w:t>
            </w:r>
            <w:r w:rsidRPr="00BF56FC">
              <w:rPr>
                <w:bCs/>
              </w:rPr>
              <w:t xml:space="preserve"> адекватность</w:t>
            </w:r>
            <w:proofErr w:type="gramEnd"/>
            <w:r w:rsidRPr="00BF56FC">
              <w:rPr>
                <w:bCs/>
              </w:rPr>
              <w:t xml:space="preserve"> самоанализа и коррекции ре</w:t>
            </w:r>
            <w:r w:rsidRPr="00BF56FC">
              <w:rPr>
                <w:bCs/>
              </w:rPr>
              <w:softHyphen/>
              <w:t>зультатов собственной рабо</w:t>
            </w:r>
            <w:r w:rsidRPr="00BF56FC">
              <w:rPr>
                <w:bCs/>
              </w:rPr>
              <w:softHyphen/>
              <w:t>ты;</w:t>
            </w:r>
          </w:p>
          <w:p w:rsidR="00FB508C" w:rsidRPr="00BF56FC" w:rsidRDefault="00FB508C" w:rsidP="00BF56FC">
            <w:pPr>
              <w:shd w:val="clear" w:color="auto" w:fill="FFFFFF"/>
              <w:spacing w:line="276" w:lineRule="auto"/>
              <w:ind w:left="5" w:right="10"/>
              <w:jc w:val="both"/>
              <w:rPr>
                <w:color w:val="000000"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508C" w:rsidRPr="00BF56FC" w:rsidTr="005B6C7F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F56FC"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jc w:val="both"/>
              <w:rPr>
                <w:bCs/>
              </w:rPr>
            </w:pPr>
            <w:r w:rsidRPr="00BF56FC">
              <w:rPr>
                <w:bCs/>
              </w:rPr>
              <w:t xml:space="preserve">Адекватность оценки возможного риска при решении нестандартных </w:t>
            </w:r>
            <w:proofErr w:type="gramStart"/>
            <w:r w:rsidRPr="00BF56FC">
              <w:rPr>
                <w:bCs/>
              </w:rPr>
              <w:t>профессиональных,  аргументированность</w:t>
            </w:r>
            <w:proofErr w:type="gramEnd"/>
            <w:r w:rsidRPr="00BF56FC">
              <w:rPr>
                <w:bCs/>
              </w:rPr>
              <w:t xml:space="preserve"> </w:t>
            </w:r>
            <w:r w:rsidRPr="00BF56FC">
              <w:rPr>
                <w:color w:val="000000"/>
              </w:rPr>
              <w:t>самоанализа выполнения профессиональных задач.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508C" w:rsidRPr="00BF56FC" w:rsidTr="005B6C7F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F56FC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jc w:val="both"/>
              <w:rPr>
                <w:bCs/>
              </w:rPr>
            </w:pPr>
            <w:r w:rsidRPr="00BF56FC">
              <w:rPr>
                <w:bCs/>
              </w:rPr>
              <w:t xml:space="preserve">Точность и скорость поиска необходимой для решения задачи </w:t>
            </w:r>
            <w:proofErr w:type="gramStart"/>
            <w:r w:rsidRPr="00BF56FC">
              <w:rPr>
                <w:bCs/>
              </w:rPr>
              <w:t>информации,  полнота</w:t>
            </w:r>
            <w:proofErr w:type="gramEnd"/>
            <w:r w:rsidRPr="00BF56FC">
              <w:rPr>
                <w:bCs/>
              </w:rPr>
              <w:t xml:space="preserve"> использования различных источников, включая элект</w:t>
            </w:r>
            <w:r w:rsidRPr="00BF56FC">
              <w:rPr>
                <w:bCs/>
              </w:rPr>
              <w:softHyphen/>
              <w:t>ронные при выполнении самостоятельной работы;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508C" w:rsidRPr="00BF56FC" w:rsidTr="005B6C7F">
        <w:trPr>
          <w:trHeight w:val="105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F56FC">
              <w:t>ОК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jc w:val="both"/>
              <w:rPr>
                <w:bCs/>
              </w:rPr>
            </w:pPr>
            <w:r w:rsidRPr="00BF56FC">
              <w:rPr>
                <w:bCs/>
              </w:rPr>
              <w:t>Умение вести поиск необходимой документации, информации по всем возникающим в ходе работы вопросам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508C" w:rsidRPr="00BF56FC" w:rsidTr="005B6C7F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F56FC">
              <w:t xml:space="preserve">ОК 6. Работать в коллективе и команде, обеспечивать ее сплочение, эффективно </w:t>
            </w:r>
            <w:r w:rsidRPr="00BF56FC">
              <w:lastRenderedPageBreak/>
              <w:t>общаться с коллегами, руководством, потребителями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jc w:val="both"/>
              <w:rPr>
                <w:bCs/>
              </w:rPr>
            </w:pPr>
            <w:r w:rsidRPr="00BF56FC">
              <w:rPr>
                <w:bCs/>
              </w:rPr>
              <w:lastRenderedPageBreak/>
              <w:t xml:space="preserve">Полнота соблюдения этических норм и </w:t>
            </w:r>
            <w:proofErr w:type="gramStart"/>
            <w:r w:rsidRPr="00BF56FC">
              <w:rPr>
                <w:bCs/>
              </w:rPr>
              <w:t>правил  взаимодействия</w:t>
            </w:r>
            <w:proofErr w:type="gramEnd"/>
            <w:r w:rsidRPr="00BF56FC">
              <w:rPr>
                <w:bCs/>
              </w:rPr>
              <w:t xml:space="preserve"> с колле</w:t>
            </w:r>
            <w:r w:rsidRPr="00BF56FC">
              <w:rPr>
                <w:bCs/>
              </w:rPr>
              <w:softHyphen/>
              <w:t xml:space="preserve">гами, руководством,  владения приемами ведения </w:t>
            </w:r>
            <w:r w:rsidRPr="00BF56FC">
              <w:rPr>
                <w:bCs/>
              </w:rPr>
              <w:lastRenderedPageBreak/>
              <w:t>дискуссии, диалога, монолога.</w:t>
            </w:r>
          </w:p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>Результативность взаимодействия с участниками профессиональной деятельности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508C" w:rsidRPr="00BF56FC" w:rsidTr="005B6C7F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F56FC"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jc w:val="both"/>
              <w:rPr>
                <w:bCs/>
              </w:rPr>
            </w:pPr>
            <w:r w:rsidRPr="00BF56FC">
              <w:rPr>
                <w:bCs/>
              </w:rPr>
              <w:t xml:space="preserve">Полнота выполнения обязанностей в соответствии с их </w:t>
            </w:r>
            <w:proofErr w:type="gramStart"/>
            <w:r w:rsidRPr="00BF56FC">
              <w:rPr>
                <w:bCs/>
              </w:rPr>
              <w:t>распределением,  обоснованность</w:t>
            </w:r>
            <w:proofErr w:type="gramEnd"/>
            <w:r w:rsidRPr="00BF56FC">
              <w:rPr>
                <w:bCs/>
              </w:rPr>
              <w:t xml:space="preserve"> </w:t>
            </w:r>
            <w:r w:rsidRPr="00BF56FC">
              <w:rPr>
                <w:color w:val="000000"/>
              </w:rPr>
              <w:t xml:space="preserve">анализа процессов в группе при выполнении задач практики на основе наблюдения, построение выводов и разработка рекомендаций.  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508C" w:rsidRPr="00BF56FC" w:rsidTr="005B6C7F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F56FC">
              <w:t xml:space="preserve">ОК </w:t>
            </w:r>
            <w:proofErr w:type="gramStart"/>
            <w:r w:rsidRPr="00BF56FC">
              <w:t>9.</w:t>
            </w:r>
            <w:r w:rsidRPr="00BF56FC">
              <w:rPr>
                <w:bCs/>
              </w:rPr>
              <w:t>Ориентироваться</w:t>
            </w:r>
            <w:proofErr w:type="gramEnd"/>
            <w:r w:rsidRPr="00BF56FC">
              <w:rPr>
                <w:bCs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  <w:r w:rsidRPr="00BF56FC">
              <w:rPr>
                <w:bCs/>
              </w:rPr>
              <w:t xml:space="preserve">Готовность использовать новые отраслевые технологии в профессиональной деятельности. </w:t>
            </w:r>
          </w:p>
        </w:tc>
        <w:tc>
          <w:tcPr>
            <w:tcW w:w="1451" w:type="pct"/>
            <w:tcBorders>
              <w:right w:val="single" w:sz="12" w:space="0" w:color="auto"/>
            </w:tcBorders>
          </w:tcPr>
          <w:p w:rsidR="00FB508C" w:rsidRPr="00BF56FC" w:rsidRDefault="00FB508C" w:rsidP="00BF56FC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</w:tbl>
    <w:p w:rsidR="00FB508C" w:rsidRPr="00BF56FC" w:rsidRDefault="00FB508C" w:rsidP="00BF56FC">
      <w:pPr>
        <w:spacing w:after="200" w:line="276" w:lineRule="auto"/>
        <w:jc w:val="both"/>
        <w:rPr>
          <w:b/>
          <w:caps/>
        </w:rPr>
      </w:pPr>
      <w:r w:rsidRPr="00BF56FC">
        <w:rPr>
          <w:b/>
          <w:caps/>
        </w:rPr>
        <w:br w:type="page"/>
      </w:r>
    </w:p>
    <w:p w:rsidR="00FB508C" w:rsidRPr="00BF56FC" w:rsidRDefault="00FB508C" w:rsidP="00A4036C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/>
          <w:caps/>
        </w:rPr>
      </w:pPr>
      <w:r w:rsidRPr="00BF56FC">
        <w:rPr>
          <w:b/>
          <w:caps/>
        </w:rPr>
        <w:lastRenderedPageBreak/>
        <w:t>4 у</w:t>
      </w:r>
      <w:r w:rsidR="00A4036C" w:rsidRPr="00BF56FC">
        <w:rPr>
          <w:b/>
        </w:rPr>
        <w:t>словия реализации программы практики</w:t>
      </w:r>
    </w:p>
    <w:p w:rsidR="00FB508C" w:rsidRPr="00BF56FC" w:rsidRDefault="00FB508C" w:rsidP="00BF56FC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bCs/>
        </w:rPr>
      </w:pPr>
      <w:r w:rsidRPr="00BF56FC">
        <w:t xml:space="preserve">4.1. </w:t>
      </w:r>
      <w:r w:rsidRPr="00BF56FC">
        <w:rPr>
          <w:bCs/>
        </w:rPr>
        <w:t>Требования к минимальному материально-техническому обеспечению</w:t>
      </w:r>
      <w:bookmarkStart w:id="7" w:name="OLE_LINK40"/>
      <w:bookmarkStart w:id="8" w:name="OLE_LINK41"/>
    </w:p>
    <w:p w:rsidR="00FB508C" w:rsidRPr="00BF56FC" w:rsidRDefault="00FB508C" w:rsidP="00BF56FC">
      <w:pPr>
        <w:tabs>
          <w:tab w:val="left" w:pos="1134"/>
        </w:tabs>
        <w:spacing w:line="276" w:lineRule="auto"/>
        <w:ind w:firstLine="709"/>
        <w:contextualSpacing/>
        <w:jc w:val="both"/>
      </w:pPr>
      <w:bookmarkStart w:id="9" w:name="OLE_LINK15"/>
      <w:bookmarkStart w:id="10" w:name="OLE_LINK20"/>
    </w:p>
    <w:bookmarkEnd w:id="7"/>
    <w:bookmarkEnd w:id="8"/>
    <w:bookmarkEnd w:id="9"/>
    <w:bookmarkEnd w:id="10"/>
    <w:p w:rsidR="00BF56FC" w:rsidRPr="00BF56FC" w:rsidRDefault="00BF56FC" w:rsidP="00BF56FC">
      <w:pPr>
        <w:pStyle w:val="Default"/>
        <w:spacing w:line="276" w:lineRule="auto"/>
        <w:ind w:firstLine="567"/>
        <w:jc w:val="both"/>
      </w:pPr>
      <w:r w:rsidRPr="00BF56FC">
        <w:t xml:space="preserve">Реализация </w:t>
      </w:r>
      <w:proofErr w:type="gramStart"/>
      <w:r w:rsidRPr="00BF56FC">
        <w:t>программы  учебной</w:t>
      </w:r>
      <w:proofErr w:type="gramEnd"/>
      <w:r w:rsidRPr="00BF56FC">
        <w:t xml:space="preserve"> практики предполагает наличие  у учебного заведения договоров с базовым предприятием. </w:t>
      </w:r>
    </w:p>
    <w:p w:rsidR="00BF56FC" w:rsidRPr="00BF56FC" w:rsidRDefault="00BF56FC" w:rsidP="00BF56FC">
      <w:pPr>
        <w:pStyle w:val="Default"/>
        <w:spacing w:line="276" w:lineRule="auto"/>
        <w:ind w:firstLine="567"/>
        <w:jc w:val="both"/>
      </w:pPr>
      <w:r w:rsidRPr="00BF56FC">
        <w:t xml:space="preserve">Производственная практика по профилю специальности по профессиональному модулю проводится в форме практической деятельности обучающихся под непосредственным руководством и контролем руководителей производственной практики от организации и методического руководителя – преподавателя профессионального модуля. 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Продолжительность рабочего дня обучающихся при прохождении производственной практики – не более 36 академических часов в неделю. 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На обучающихся, проходящих производственную практику, распространяются правила охраны труда и правила внутреннего трудового распорядка, действующие на базе практической подготовки. </w:t>
      </w:r>
    </w:p>
    <w:p w:rsidR="00BF56FC" w:rsidRPr="00DC260D" w:rsidRDefault="00BF56F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TimesNewRomanPSMT"/>
          <w:bCs/>
          <w:lang w:eastAsia="en-US"/>
        </w:rPr>
      </w:pPr>
      <w:r w:rsidRPr="00DC260D">
        <w:rPr>
          <w:rFonts w:eastAsia="TimesNewRomanPSMT"/>
          <w:bCs/>
          <w:lang w:eastAsia="en-US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color w:val="000000"/>
        </w:rPr>
      </w:pPr>
      <w:r w:rsidRPr="00DC260D">
        <w:rPr>
          <w:bCs/>
          <w:color w:val="000000"/>
        </w:rPr>
        <w:t>До начала производственной практики со студентами проводится общее собрание-инструктаж о порядке прохождения практики на производстве, на котором руководитель практики выдает задание на практику, рекомендации по ведению дневника практики и оформлению отчета по производственной практике, определяет даты консультаций для студентов, порядок отчетности и аттестации по итогам практики.</w:t>
      </w:r>
    </w:p>
    <w:p w:rsidR="00BF56FC" w:rsidRPr="00DC260D" w:rsidRDefault="00BF56FC" w:rsidP="00BF56FC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TimesNewRomanPSMT"/>
          <w:lang w:eastAsia="en-US"/>
        </w:rPr>
      </w:pPr>
      <w:proofErr w:type="gramStart"/>
      <w:r w:rsidRPr="00DC260D">
        <w:rPr>
          <w:rFonts w:eastAsia="TimesNewRomanPSMT"/>
          <w:lang w:eastAsia="en-US"/>
        </w:rPr>
        <w:t>Студенты  при</w:t>
      </w:r>
      <w:proofErr w:type="gramEnd"/>
      <w:r w:rsidRPr="00DC260D">
        <w:rPr>
          <w:rFonts w:eastAsia="TimesNewRomanPSMT"/>
          <w:lang w:eastAsia="en-US"/>
        </w:rPr>
        <w:t xml:space="preserve"> прохождении  практики в организациях обязаны:</w:t>
      </w:r>
    </w:p>
    <w:p w:rsidR="00BF56FC" w:rsidRPr="00BF56FC" w:rsidRDefault="00BF56FC" w:rsidP="00BF56FC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выполнять задания, предусмотренные программой практики;</w:t>
      </w:r>
    </w:p>
    <w:p w:rsidR="00BF56FC" w:rsidRPr="00DC260D" w:rsidRDefault="00BF56FC" w:rsidP="00BF56FC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соблюдать действующие в организациях правила внутреннего трудового распорядка;</w:t>
      </w:r>
    </w:p>
    <w:p w:rsidR="00BF56FC" w:rsidRPr="00DC260D" w:rsidRDefault="00BF56FC" w:rsidP="00BF56FC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соблюдать требования охраны труда и пожарной безопасности.</w:t>
      </w:r>
    </w:p>
    <w:p w:rsidR="00BF56FC" w:rsidRPr="00BF56FC" w:rsidRDefault="00BF56FC" w:rsidP="00BF56FC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</w:p>
    <w:p w:rsidR="00BF56FC" w:rsidRPr="00BF56FC" w:rsidRDefault="00BF56FC" w:rsidP="00BF56FC">
      <w:pPr>
        <w:tabs>
          <w:tab w:val="left" w:pos="1134"/>
        </w:tabs>
        <w:spacing w:line="276" w:lineRule="auto"/>
        <w:ind w:left="709"/>
        <w:contextualSpacing/>
        <w:jc w:val="both"/>
      </w:pPr>
      <w:bookmarkStart w:id="11" w:name="OLE_LINK16"/>
      <w:bookmarkStart w:id="12" w:name="OLE_LINK17"/>
    </w:p>
    <w:bookmarkEnd w:id="11"/>
    <w:bookmarkEnd w:id="12"/>
    <w:p w:rsidR="00BF56FC" w:rsidRPr="00BF56FC" w:rsidRDefault="00BF56FC" w:rsidP="00BF56FC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  <w:r w:rsidRPr="00BF56FC">
        <w:t>4.2. Информационное обеспечение организации и проведения учебной практики</w:t>
      </w:r>
    </w:p>
    <w:p w:rsidR="00BF56FC" w:rsidRPr="00DC260D" w:rsidRDefault="00BF56FC" w:rsidP="00BF56FC">
      <w:pPr>
        <w:spacing w:line="276" w:lineRule="auto"/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Учебно-методическая документация: </w:t>
      </w:r>
    </w:p>
    <w:p w:rsidR="00BF56FC" w:rsidRPr="00DC260D" w:rsidRDefault="00BF56FC" w:rsidP="00BF56FC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TimesNewRomanPSMT"/>
          <w:lang w:eastAsia="en-US"/>
        </w:rPr>
        <w:t>1.</w:t>
      </w:r>
      <w:r w:rsidRPr="00DC260D">
        <w:rPr>
          <w:rFonts w:eastAsia="Arial Unicode MS"/>
          <w:lang w:eastAsia="en-US"/>
        </w:rPr>
        <w:t> Программа практики.</w:t>
      </w:r>
    </w:p>
    <w:p w:rsidR="00BF56FC" w:rsidRPr="00DC260D" w:rsidRDefault="00BF56FC" w:rsidP="00BF56FC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Arial Unicode MS"/>
          <w:lang w:eastAsia="en-US"/>
        </w:rPr>
        <w:t>2. Задание на пра</w:t>
      </w:r>
      <w:r w:rsidRPr="00BF56FC">
        <w:rPr>
          <w:rFonts w:eastAsia="Arial Unicode MS"/>
          <w:lang w:eastAsia="en-US"/>
        </w:rPr>
        <w:t>ктику обучающимся</w:t>
      </w:r>
      <w:r w:rsidRPr="00DC260D">
        <w:rPr>
          <w:rFonts w:eastAsia="Arial Unicode MS"/>
          <w:lang w:eastAsia="en-US"/>
        </w:rPr>
        <w:t>.</w:t>
      </w:r>
    </w:p>
    <w:p w:rsidR="00BF56FC" w:rsidRPr="00DC260D" w:rsidRDefault="00BF56FC" w:rsidP="00BF56FC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Arial Unicode MS"/>
          <w:lang w:eastAsia="en-US"/>
        </w:rPr>
        <w:t xml:space="preserve">3. Дневник производственной практики. </w:t>
      </w:r>
    </w:p>
    <w:p w:rsidR="00BF56FC" w:rsidRPr="00DC260D" w:rsidRDefault="00BF56FC" w:rsidP="00BF56FC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4. Аттестационный лист по производственной практике. </w:t>
      </w:r>
    </w:p>
    <w:p w:rsidR="00BF56FC" w:rsidRPr="00DC260D" w:rsidRDefault="00BF56FC" w:rsidP="00BF56FC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5. Характеристика с места практики. </w:t>
      </w:r>
    </w:p>
    <w:p w:rsidR="00BF56FC" w:rsidRPr="00DC260D" w:rsidRDefault="00BF56FC" w:rsidP="00BF56FC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>6.</w:t>
      </w:r>
      <w:r w:rsidRPr="00DC260D">
        <w:rPr>
          <w:rFonts w:eastAsia="Arial Unicode MS"/>
          <w:lang w:eastAsia="en-US"/>
        </w:rPr>
        <w:t xml:space="preserve"> Рекомендации по оформлению и ведению </w:t>
      </w:r>
      <w:r w:rsidRPr="00DC260D">
        <w:rPr>
          <w:rFonts w:eastAsia="TimesNewRomanPSMT"/>
          <w:lang w:eastAsia="en-US"/>
        </w:rPr>
        <w:t xml:space="preserve">Дневника и Отчета по практике. 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BF56FC">
        <w:rPr>
          <w:bCs/>
        </w:rPr>
        <w:t>Перечень рекомендуемых учебных изданий, Интернет-ресурсов, дополнительной литературы</w:t>
      </w:r>
    </w:p>
    <w:p w:rsidR="00486A65" w:rsidRPr="00BF56FC" w:rsidRDefault="00486A65" w:rsidP="00BF56FC">
      <w:pPr>
        <w:spacing w:line="276" w:lineRule="auto"/>
        <w:ind w:firstLine="709"/>
        <w:rPr>
          <w:color w:val="000000"/>
        </w:rPr>
      </w:pPr>
      <w:r w:rsidRPr="00BF56FC">
        <w:rPr>
          <w:bCs/>
          <w:color w:val="000000"/>
          <w:shd w:val="clear" w:color="auto" w:fill="FFFFFF"/>
        </w:rPr>
        <w:t>Основная литература:</w:t>
      </w:r>
      <w:r w:rsidRPr="00BF56FC">
        <w:rPr>
          <w:color w:val="000000"/>
        </w:rPr>
        <w:br/>
      </w:r>
      <w:r w:rsidRPr="00BF56FC">
        <w:rPr>
          <w:bCs/>
        </w:rPr>
        <w:t xml:space="preserve">1. </w:t>
      </w:r>
      <w:r w:rsidRPr="00BF56FC">
        <w:rPr>
          <w:color w:val="000000"/>
        </w:rPr>
        <w:t>Неразрушающий контроль: справочник: в 7 т. /под ред. В.В. Клюева. -М.: Машиностроение, 2003-2004.</w:t>
      </w:r>
    </w:p>
    <w:p w:rsidR="00486A65" w:rsidRPr="00BF56FC" w:rsidRDefault="00486A65" w:rsidP="00BF56FC">
      <w:pPr>
        <w:spacing w:line="276" w:lineRule="auto"/>
        <w:jc w:val="both"/>
        <w:rPr>
          <w:bCs/>
        </w:rPr>
      </w:pPr>
      <w:r w:rsidRPr="00BF56FC">
        <w:rPr>
          <w:color w:val="000000"/>
        </w:rPr>
        <w:t>2. Козлов В.Ф. Справочник по радиационной безопасности. М: Энергоатомиздат, 1999.- 520 с.</w:t>
      </w:r>
    </w:p>
    <w:p w:rsidR="00486A65" w:rsidRPr="00BF56FC" w:rsidRDefault="00486A65" w:rsidP="00BF56FC">
      <w:pPr>
        <w:tabs>
          <w:tab w:val="left" w:pos="-567"/>
          <w:tab w:val="left" w:pos="142"/>
          <w:tab w:val="left" w:pos="284"/>
          <w:tab w:val="left" w:pos="993"/>
        </w:tabs>
        <w:spacing w:line="276" w:lineRule="auto"/>
        <w:jc w:val="both"/>
      </w:pPr>
      <w:r w:rsidRPr="00BF56FC">
        <w:t xml:space="preserve">3. Романов, В.П. Дозиметрист АЭС. / В.П. Романов – М.: Энергоатомиздат, 2001. </w:t>
      </w:r>
    </w:p>
    <w:p w:rsidR="00486A65" w:rsidRPr="00BF56FC" w:rsidRDefault="00486A65" w:rsidP="00BF56FC">
      <w:pPr>
        <w:tabs>
          <w:tab w:val="left" w:pos="-567"/>
          <w:tab w:val="left" w:pos="142"/>
          <w:tab w:val="left" w:pos="284"/>
          <w:tab w:val="left" w:pos="993"/>
        </w:tabs>
        <w:spacing w:line="276" w:lineRule="auto"/>
        <w:jc w:val="both"/>
      </w:pPr>
      <w:r w:rsidRPr="00BF56FC">
        <w:lastRenderedPageBreak/>
        <w:t xml:space="preserve">4. </w:t>
      </w:r>
      <w:r w:rsidRPr="00BF56FC">
        <w:rPr>
          <w:color w:val="000000"/>
        </w:rPr>
        <w:t xml:space="preserve">Обеспечение радиационного контроля на промышленных предприятиях в соответствии с требованиями норм и правил радиационной безопасности. Учебное пособие для подготовки персонала под общей редакцией </w:t>
      </w:r>
      <w:proofErr w:type="spellStart"/>
      <w:r w:rsidRPr="00BF56FC">
        <w:rPr>
          <w:color w:val="000000"/>
        </w:rPr>
        <w:t>В.А.Кутькова</w:t>
      </w:r>
      <w:proofErr w:type="spellEnd"/>
      <w:r w:rsidRPr="00BF56FC">
        <w:rPr>
          <w:color w:val="000000"/>
        </w:rPr>
        <w:t>. Обнинск, 2002</w:t>
      </w:r>
    </w:p>
    <w:p w:rsidR="00486A65" w:rsidRPr="00BF56FC" w:rsidRDefault="00486A65" w:rsidP="00BF56FC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486A65" w:rsidRPr="00BF56FC" w:rsidRDefault="00486A65" w:rsidP="00BF56FC">
      <w:pPr>
        <w:spacing w:line="276" w:lineRule="auto"/>
      </w:pPr>
      <w:r w:rsidRPr="00BF56FC">
        <w:rPr>
          <w:bCs/>
          <w:color w:val="000000"/>
        </w:rPr>
        <w:t>Дополнительная литература:</w:t>
      </w:r>
      <w:r w:rsidRPr="00BF56FC">
        <w:rPr>
          <w:color w:val="000000"/>
        </w:rPr>
        <w:br/>
      </w:r>
      <w:r w:rsidRPr="00BF56FC">
        <w:rPr>
          <w:color w:val="000000"/>
          <w:shd w:val="clear" w:color="auto" w:fill="FFFFFF"/>
        </w:rPr>
        <w:t>1. Егоров Ю.А, Носков А.А. Радиационная безопасность на АЭС - М Энергоатомиздат, 1986.</w:t>
      </w:r>
      <w:r w:rsidRPr="00BF56FC">
        <w:rPr>
          <w:color w:val="000000"/>
        </w:rPr>
        <w:br/>
      </w:r>
      <w:r w:rsidRPr="00BF56FC">
        <w:rPr>
          <w:color w:val="000000"/>
          <w:shd w:val="clear" w:color="auto" w:fill="FFFFFF"/>
        </w:rPr>
        <w:t>2.</w:t>
      </w:r>
      <w:r w:rsidRPr="00BF56FC">
        <w:rPr>
          <w:color w:val="000000"/>
        </w:rPr>
        <w:t> </w:t>
      </w:r>
      <w:r w:rsidRPr="00BF56FC">
        <w:rPr>
          <w:iCs/>
          <w:color w:val="000000"/>
          <w:shd w:val="clear" w:color="auto" w:fill="FFFFFF"/>
        </w:rPr>
        <w:t>Панов Е.А</w:t>
      </w:r>
      <w:r w:rsidRPr="00BF56FC">
        <w:rPr>
          <w:color w:val="000000"/>
        </w:rPr>
        <w:t> </w:t>
      </w:r>
      <w:r w:rsidRPr="00BF56FC">
        <w:rPr>
          <w:color w:val="000000"/>
          <w:shd w:val="clear" w:color="auto" w:fill="FFFFFF"/>
        </w:rPr>
        <w:t>Практическая гамма-спектрометрия на атомных станци</w:t>
      </w:r>
      <w:r w:rsidRPr="00BF56FC">
        <w:rPr>
          <w:color w:val="000000"/>
          <w:shd w:val="clear" w:color="auto" w:fill="FFFFFF"/>
        </w:rPr>
        <w:softHyphen/>
        <w:t>ях. - М.: Энергоатомиздат, 1990.</w:t>
      </w:r>
      <w:r w:rsidRPr="00BF56FC">
        <w:rPr>
          <w:color w:val="000000"/>
        </w:rPr>
        <w:br/>
      </w:r>
      <w:r w:rsidRPr="00BF56FC">
        <w:rPr>
          <w:color w:val="000000"/>
          <w:shd w:val="clear" w:color="auto" w:fill="FFFFFF"/>
        </w:rPr>
        <w:t xml:space="preserve">3. Аппаратура контроля радиационной безопасности АЭС с ВВЭР и </w:t>
      </w:r>
      <w:proofErr w:type="gramStart"/>
      <w:r w:rsidRPr="00BF56FC">
        <w:rPr>
          <w:color w:val="000000"/>
          <w:shd w:val="clear" w:color="auto" w:fill="FFFFFF"/>
        </w:rPr>
        <w:t>РБМК..</w:t>
      </w:r>
      <w:proofErr w:type="gramEnd"/>
      <w:r w:rsidRPr="00BF56FC">
        <w:rPr>
          <w:color w:val="000000"/>
          <w:shd w:val="clear" w:color="auto" w:fill="FFFFFF"/>
        </w:rPr>
        <w:t xml:space="preserve"> Под ред.</w:t>
      </w:r>
      <w:r w:rsidRPr="00BF56FC">
        <w:rPr>
          <w:color w:val="000000"/>
        </w:rPr>
        <w:t> </w:t>
      </w:r>
      <w:r w:rsidRPr="00BF56FC">
        <w:rPr>
          <w:iCs/>
          <w:color w:val="000000"/>
          <w:shd w:val="clear" w:color="auto" w:fill="FFFFFF"/>
        </w:rPr>
        <w:t xml:space="preserve">В. В. </w:t>
      </w:r>
      <w:r w:rsidRPr="00BF56FC">
        <w:rPr>
          <w:iCs/>
          <w:shd w:val="clear" w:color="auto" w:fill="FFFFFF"/>
        </w:rPr>
        <w:t>Матвеева -М.:</w:t>
      </w:r>
      <w:r w:rsidRPr="00BF56FC">
        <w:t> </w:t>
      </w:r>
      <w:r w:rsidRPr="00BF56FC">
        <w:rPr>
          <w:shd w:val="clear" w:color="auto" w:fill="FFFFFF"/>
        </w:rPr>
        <w:t>Энергоатомиздат 1987</w:t>
      </w:r>
      <w:r w:rsidRPr="00BF56FC">
        <w:br/>
      </w:r>
      <w:r w:rsidRPr="00BF56FC">
        <w:rPr>
          <w:shd w:val="clear" w:color="auto" w:fill="FFFFFF"/>
        </w:rPr>
        <w:t xml:space="preserve">4. Романцов </w:t>
      </w:r>
      <w:proofErr w:type="gramStart"/>
      <w:r w:rsidRPr="00BF56FC">
        <w:rPr>
          <w:shd w:val="clear" w:color="auto" w:fill="FFFFFF"/>
        </w:rPr>
        <w:t>В.П..</w:t>
      </w:r>
      <w:proofErr w:type="gramEnd"/>
      <w:r w:rsidRPr="00BF56FC">
        <w:rPr>
          <w:shd w:val="clear" w:color="auto" w:fill="FFFFFF"/>
        </w:rPr>
        <w:t xml:space="preserve"> Черкашин В.А. Спектрометрия гамма- и бета-излучения - Методическое пособие. Обнинск: ИАТЭ, 1996</w:t>
      </w:r>
      <w:r w:rsidRPr="00BF56FC">
        <w:br/>
      </w:r>
      <w:r w:rsidRPr="00BF56FC">
        <w:rPr>
          <w:shd w:val="clear" w:color="auto" w:fill="FFFFFF"/>
        </w:rPr>
        <w:t xml:space="preserve">5. Черкашин </w:t>
      </w:r>
      <w:proofErr w:type="gramStart"/>
      <w:r w:rsidRPr="00BF56FC">
        <w:rPr>
          <w:shd w:val="clear" w:color="auto" w:fill="FFFFFF"/>
        </w:rPr>
        <w:t>В.А. ,</w:t>
      </w:r>
      <w:proofErr w:type="gramEnd"/>
      <w:r w:rsidRPr="00BF56FC">
        <w:rPr>
          <w:shd w:val="clear" w:color="auto" w:fill="FFFFFF"/>
        </w:rPr>
        <w:t xml:space="preserve"> Ткаченко В.В. Радиационный контроль на АЭС. Методическое пособие. Обнинск: ИАТЭ, 1997 г.</w:t>
      </w:r>
      <w:r w:rsidRPr="00BF56FC">
        <w:br/>
        <w:t xml:space="preserve">6. Шишмарев В.Ю. Автоматизация технологических процессов. </w:t>
      </w:r>
      <w:proofErr w:type="spellStart"/>
      <w:r w:rsidRPr="00BF56FC">
        <w:t>Учеб.пособ</w:t>
      </w:r>
      <w:proofErr w:type="spellEnd"/>
      <w:r w:rsidRPr="00BF56FC">
        <w:t xml:space="preserve">. для </w:t>
      </w:r>
      <w:proofErr w:type="spellStart"/>
      <w:r w:rsidRPr="00BF56FC">
        <w:t>студ.сред.проф</w:t>
      </w:r>
      <w:proofErr w:type="spellEnd"/>
      <w:r w:rsidRPr="00BF56FC">
        <w:t>. образования -М.: Академия, 2005</w:t>
      </w:r>
    </w:p>
    <w:p w:rsidR="00486A65" w:rsidRPr="00BF56FC" w:rsidRDefault="00486A65" w:rsidP="00BF56FC">
      <w:pPr>
        <w:tabs>
          <w:tab w:val="left" w:pos="993"/>
        </w:tabs>
        <w:spacing w:line="276" w:lineRule="auto"/>
      </w:pPr>
      <w:r w:rsidRPr="00BF56FC">
        <w:t xml:space="preserve">7. Нормы радиационной безопасности НРБ-2009/2009 СП 2.6.1.758-99. – М.: </w:t>
      </w:r>
      <w:proofErr w:type="spellStart"/>
      <w:r w:rsidRPr="00BF56FC">
        <w:t>Агрохим</w:t>
      </w:r>
      <w:proofErr w:type="spellEnd"/>
      <w:r w:rsidRPr="00BF56FC">
        <w:t xml:space="preserve">, 2000. </w:t>
      </w:r>
    </w:p>
    <w:p w:rsidR="00486A65" w:rsidRPr="00BF56FC" w:rsidRDefault="00486A65" w:rsidP="00BF56FC">
      <w:pPr>
        <w:tabs>
          <w:tab w:val="left" w:pos="993"/>
        </w:tabs>
        <w:spacing w:line="276" w:lineRule="auto"/>
        <w:outlineLvl w:val="1"/>
      </w:pPr>
      <w:r w:rsidRPr="00BF56FC">
        <w:t>8. Основные санитарные правила обеспечения радиационной безопасности (ОСПОРБ-2010). – М.: Минздрав России, 2010.</w:t>
      </w:r>
      <w:r w:rsidRPr="00BF56FC">
        <w:rPr>
          <w:kern w:val="36"/>
        </w:rPr>
        <w:t>Комплексная система защиты информации на предприятии. Часть 1 /</w:t>
      </w:r>
      <w:r w:rsidRPr="00BF56FC">
        <w:t xml:space="preserve">Изд.: </w:t>
      </w:r>
      <w:hyperlink r:id="rId7" w:tooltip="Издательство" w:history="1">
        <w:r w:rsidRPr="00BF56FC">
          <w:rPr>
            <w:rStyle w:val="a5"/>
            <w:color w:val="auto"/>
            <w:u w:val="none"/>
          </w:rPr>
          <w:t>Московская Финансово-Юридическая Академия</w:t>
        </w:r>
      </w:hyperlink>
      <w:r w:rsidRPr="00BF56FC">
        <w:t>, 2010 г.</w:t>
      </w:r>
    </w:p>
    <w:p w:rsidR="00486A65" w:rsidRPr="00BF56FC" w:rsidRDefault="00486A65" w:rsidP="00BF56FC">
      <w:pPr>
        <w:spacing w:line="276" w:lineRule="auto"/>
        <w:jc w:val="both"/>
      </w:pPr>
    </w:p>
    <w:p w:rsidR="00486A65" w:rsidRPr="00BF56FC" w:rsidRDefault="00486A65" w:rsidP="00BF56FC">
      <w:pPr>
        <w:spacing w:line="276" w:lineRule="auto"/>
        <w:jc w:val="both"/>
      </w:pPr>
      <w:r w:rsidRPr="00BF56FC">
        <w:t>Отечественные журналы:</w:t>
      </w:r>
    </w:p>
    <w:p w:rsidR="00486A65" w:rsidRPr="00BF56FC" w:rsidRDefault="00486A65" w:rsidP="00BF56FC">
      <w:pPr>
        <w:spacing w:line="276" w:lineRule="auto"/>
        <w:ind w:firstLine="709"/>
        <w:jc w:val="both"/>
        <w:rPr>
          <w:rStyle w:val="a6"/>
        </w:rPr>
      </w:pPr>
      <w:r w:rsidRPr="00BF56FC">
        <w:t>1. Журнал «Вопросы радиационной безопасности»</w:t>
      </w:r>
      <w:r w:rsidRPr="00BF56FC">
        <w:rPr>
          <w:rStyle w:val="a6"/>
        </w:rPr>
        <w:t xml:space="preserve"> </w:t>
      </w:r>
    </w:p>
    <w:p w:rsidR="00486A65" w:rsidRPr="00BF56FC" w:rsidRDefault="00486A65" w:rsidP="00BF56FC">
      <w:pPr>
        <w:spacing w:line="276" w:lineRule="auto"/>
        <w:ind w:firstLine="709"/>
        <w:rPr>
          <w:b/>
        </w:rPr>
      </w:pPr>
      <w:r w:rsidRPr="00BF56FC">
        <w:rPr>
          <w:rStyle w:val="a6"/>
          <w:b w:val="0"/>
        </w:rPr>
        <w:t>2. Научно-практический журнал</w:t>
      </w:r>
      <w:r w:rsidRPr="00BF56FC">
        <w:rPr>
          <w:b/>
        </w:rPr>
        <w:t xml:space="preserve"> </w:t>
      </w:r>
      <w:r w:rsidRPr="00BF56FC">
        <w:rPr>
          <w:rStyle w:val="a6"/>
          <w:b w:val="0"/>
        </w:rPr>
        <w:t>ФГУП «Производственное объединение «</w:t>
      </w:r>
      <w:proofErr w:type="gramStart"/>
      <w:r w:rsidRPr="00BF56FC">
        <w:rPr>
          <w:rStyle w:val="a6"/>
          <w:b w:val="0"/>
        </w:rPr>
        <w:t>Маяк»</w:t>
      </w:r>
      <w:r w:rsidRPr="00BF56FC">
        <w:rPr>
          <w:b/>
        </w:rPr>
        <w:t xml:space="preserve">  </w:t>
      </w:r>
      <w:r w:rsidRPr="00BF56FC">
        <w:rPr>
          <w:rStyle w:val="a6"/>
          <w:b w:val="0"/>
        </w:rPr>
        <w:t>Федеральное</w:t>
      </w:r>
      <w:proofErr w:type="gramEnd"/>
      <w:r w:rsidRPr="00BF56FC">
        <w:rPr>
          <w:rStyle w:val="a6"/>
          <w:b w:val="0"/>
        </w:rPr>
        <w:t xml:space="preserve"> агентство по атомной энергии.</w:t>
      </w:r>
    </w:p>
    <w:p w:rsidR="00FB508C" w:rsidRPr="00BF56FC" w:rsidRDefault="00FB508C" w:rsidP="00BF56F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jc w:val="both"/>
        <w:outlineLvl w:val="0"/>
        <w:rPr>
          <w:bCs/>
        </w:rPr>
      </w:pPr>
      <w:r w:rsidRPr="00BF56FC">
        <w:rPr>
          <w:bCs/>
        </w:rPr>
        <w:t>4.3 Кадровое обеспечение организации и проведения учебной и производственной практики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F56FC">
        <w:rPr>
          <w:bCs/>
        </w:rPr>
        <w:tab/>
        <w:t>Требования к квалификации педагогических кадров, осуществляющих руководство практикой в образовательном учреждении.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F56FC">
        <w:rPr>
          <w:bCs/>
        </w:rPr>
        <w:tab/>
        <w:t xml:space="preserve">Производственная практика проводится мастерами и инженерами по радиационной безопасности, </w:t>
      </w:r>
      <w:r w:rsidRPr="00BF56FC">
        <w:t>имеющими высшее образование.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BF56FC">
        <w:rPr>
          <w:bCs/>
        </w:rPr>
        <w:tab/>
        <w:t>Организацию и руководство производственной практикой осуществляют руководители практики от образовательного учреждения и от организации.</w:t>
      </w:r>
    </w:p>
    <w:p w:rsidR="00FB508C" w:rsidRPr="00BF56FC" w:rsidRDefault="00FB508C" w:rsidP="00BF5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FB508C" w:rsidRPr="00BF56FC" w:rsidRDefault="00FB508C" w:rsidP="00BF56FC">
      <w:pPr>
        <w:spacing w:line="276" w:lineRule="auto"/>
        <w:jc w:val="both"/>
      </w:pPr>
    </w:p>
    <w:p w:rsidR="00BF56FC" w:rsidRPr="00BF56FC" w:rsidRDefault="00BF56FC" w:rsidP="00BF56FC">
      <w:pPr>
        <w:pStyle w:val="a3"/>
        <w:numPr>
          <w:ilvl w:val="1"/>
          <w:numId w:val="7"/>
        </w:numPr>
        <w:autoSpaceDE w:val="0"/>
        <w:autoSpaceDN w:val="0"/>
        <w:adjustRightInd w:val="0"/>
        <w:spacing w:line="276" w:lineRule="auto"/>
        <w:jc w:val="center"/>
        <w:rPr>
          <w:rFonts w:eastAsia="TimesNewRomanPSMT"/>
          <w:color w:val="000000"/>
          <w:lang w:eastAsia="en-US"/>
        </w:rPr>
      </w:pPr>
      <w:r w:rsidRPr="00BF56FC">
        <w:rPr>
          <w:rFonts w:eastAsia="TimesNewRomanPSMT"/>
          <w:color w:val="000000"/>
          <w:lang w:eastAsia="en-US"/>
        </w:rPr>
        <w:t>Форма отчетности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Аттестация по итогам производственной практики проводится в форме дифференцированного зачета.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BF56FC" w:rsidRPr="00DC260D" w:rsidRDefault="00BF56FC" w:rsidP="00BF56FC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дневник практики, заверенный руководителем практики от предприятия;</w:t>
      </w:r>
    </w:p>
    <w:p w:rsidR="00BF56FC" w:rsidRPr="00DC260D" w:rsidRDefault="00BF56FC" w:rsidP="00BF56FC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lastRenderedPageBreak/>
        <w:t>отчет по практике, утвержденный руководителем практики от предприятия;</w:t>
      </w:r>
    </w:p>
    <w:p w:rsidR="00BF56FC" w:rsidRPr="00DC260D" w:rsidRDefault="00BF56FC" w:rsidP="00BF56FC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характеристик</w:t>
      </w:r>
      <w:r w:rsidRPr="00DC260D">
        <w:rPr>
          <w:rFonts w:eastAsia="TimesNewRomanPSMT"/>
          <w:lang w:eastAsia="en-US"/>
        </w:rPr>
        <w:t>а</w:t>
      </w:r>
      <w:r w:rsidRPr="00DC260D">
        <w:rPr>
          <w:rFonts w:eastAsia="TimesNewRomanPSMT"/>
          <w:color w:val="000000"/>
          <w:lang w:eastAsia="en-US"/>
        </w:rPr>
        <w:t xml:space="preserve"> с места практики</w:t>
      </w:r>
      <w:r w:rsidRPr="00DC260D">
        <w:rPr>
          <w:rFonts w:eastAsia="TimesNewRomanPSMT"/>
          <w:lang w:eastAsia="en-US"/>
        </w:rPr>
        <w:t xml:space="preserve"> по освоению общих и профессиональных компетенций в период прохождения практики, подписанная руководителем практики от предприятия и заверенная печатью;</w:t>
      </w:r>
    </w:p>
    <w:p w:rsidR="00BF56FC" w:rsidRPr="00DC260D" w:rsidRDefault="00BF56FC" w:rsidP="00BF56FC">
      <w:pPr>
        <w:numPr>
          <w:ilvl w:val="0"/>
          <w:numId w:val="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аттестационный лист, подписанный руководителем практики от предприятия;</w:t>
      </w:r>
    </w:p>
    <w:p w:rsidR="00BF56FC" w:rsidRPr="00BF56FC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b/>
          <w:color w:val="000000"/>
          <w:lang w:eastAsia="en-US"/>
        </w:rPr>
      </w:pP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proofErr w:type="gramStart"/>
      <w:r w:rsidRPr="00BF56FC">
        <w:rPr>
          <w:rFonts w:eastAsia="TimesNewRomanPSMT"/>
          <w:color w:val="000000"/>
          <w:lang w:eastAsia="en-US"/>
        </w:rPr>
        <w:t>4.5</w:t>
      </w:r>
      <w:r w:rsidRPr="00DC260D">
        <w:rPr>
          <w:rFonts w:eastAsia="TimesNewRomanPSMT"/>
          <w:color w:val="000000"/>
          <w:lang w:eastAsia="en-US"/>
        </w:rPr>
        <w:t xml:space="preserve">  Порядок</w:t>
      </w:r>
      <w:proofErr w:type="gramEnd"/>
      <w:r w:rsidRPr="00DC260D">
        <w:rPr>
          <w:rFonts w:eastAsia="TimesNewRomanPSMT"/>
          <w:color w:val="000000"/>
          <w:lang w:eastAsia="en-US"/>
        </w:rPr>
        <w:t xml:space="preserve"> подведения итогов практики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Оформленный отчет представляется студентом в сроки, определенные графиком учебного процесса, но не позже срока окончания практики. Руководитель практики от </w:t>
      </w:r>
      <w:r w:rsidRPr="00BF56FC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проверяет представленный студентом отчет о практике и решает вопрос о допуске данного отчета к защите. 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Итоговая оценка студенту за практику выводится с учетом следующих факторов: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активность студента, проявленные им профессиональные качества и творческие способности;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качество и уровень выполнения отчета о прохождении производственной практики;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защита результатов практики.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Результаты защиты отчетов о практике проставляются в зачетной ведомости</w:t>
      </w:r>
      <w:r w:rsidRPr="00BF56FC">
        <w:rPr>
          <w:rFonts w:eastAsia="TimesNewRomanPSMT"/>
          <w:color w:val="000000"/>
          <w:lang w:eastAsia="en-US"/>
        </w:rPr>
        <w:t>.</w:t>
      </w:r>
      <w:r w:rsidRPr="00DC260D">
        <w:rPr>
          <w:rFonts w:eastAsia="TimesNewRomanPSMT"/>
          <w:color w:val="000000"/>
          <w:lang w:eastAsia="en-US"/>
        </w:rPr>
        <w:t xml:space="preserve"> Студент, не выполнивший программу практики, по уважительной причине, направляется на практику вторично, в свободное от учебы время.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Студент, не выполнивший программу практики, без уважительной причины, направляется на практику повторно в свободное от учебы время или отчисляется из </w:t>
      </w:r>
      <w:r w:rsidRPr="00BF56FC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в установленном порядке.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В случае, если руководитель практики не допускает к защите отчет по практике, то отчет с замечаниями руководителя возвращается на доработку, а после устранения замечаний и получения допуска защищается студентом в установленный срок.</w:t>
      </w:r>
    </w:p>
    <w:p w:rsidR="00BF56FC" w:rsidRPr="00DC260D" w:rsidRDefault="00BF56FC" w:rsidP="00BF56F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Студент, не защитивший в установленные сроки отчет по практике, считается имеющим академическую задолженность.</w:t>
      </w:r>
    </w:p>
    <w:p w:rsidR="00BF56FC" w:rsidRPr="00DC260D" w:rsidRDefault="00BF56FC" w:rsidP="00BF56FC">
      <w:pPr>
        <w:spacing w:line="276" w:lineRule="auto"/>
        <w:jc w:val="both"/>
        <w:rPr>
          <w:rFonts w:eastAsia="TimesNewRomanPSMT"/>
          <w:lang w:eastAsia="en-US"/>
        </w:rPr>
      </w:pPr>
    </w:p>
    <w:p w:rsidR="00BF56FC" w:rsidRPr="00BF56FC" w:rsidRDefault="00BF56FC" w:rsidP="00BF56FC">
      <w:pPr>
        <w:spacing w:line="276" w:lineRule="auto"/>
        <w:jc w:val="both"/>
      </w:pPr>
    </w:p>
    <w:p w:rsidR="00BF56FC" w:rsidRPr="00BF56FC" w:rsidRDefault="00BF56FC" w:rsidP="00BF56FC">
      <w:pPr>
        <w:spacing w:line="276" w:lineRule="auto"/>
        <w:jc w:val="both"/>
      </w:pPr>
    </w:p>
    <w:p w:rsidR="00BF56FC" w:rsidRPr="00BF56FC" w:rsidRDefault="00BF56FC" w:rsidP="00BF56FC">
      <w:pPr>
        <w:spacing w:line="276" w:lineRule="auto"/>
        <w:jc w:val="both"/>
      </w:pPr>
    </w:p>
    <w:p w:rsidR="00BF56FC" w:rsidRPr="00BF56FC" w:rsidRDefault="00BF56FC" w:rsidP="00BF56FC">
      <w:pPr>
        <w:spacing w:line="276" w:lineRule="auto"/>
      </w:pPr>
    </w:p>
    <w:p w:rsidR="00FB508C" w:rsidRPr="00BF56FC" w:rsidRDefault="00FB508C" w:rsidP="00BF56F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FB508C" w:rsidRPr="00BF56FC" w:rsidRDefault="00FB508C" w:rsidP="00BF56FC">
      <w:pPr>
        <w:spacing w:line="276" w:lineRule="auto"/>
        <w:jc w:val="both"/>
      </w:pPr>
    </w:p>
    <w:p w:rsidR="00FB508C" w:rsidRPr="00BF56FC" w:rsidRDefault="00FB508C" w:rsidP="00BF56FC">
      <w:pPr>
        <w:spacing w:line="276" w:lineRule="auto"/>
        <w:jc w:val="both"/>
      </w:pPr>
    </w:p>
    <w:p w:rsidR="00FB508C" w:rsidRPr="00BF56FC" w:rsidRDefault="00FB508C" w:rsidP="00BF56FC">
      <w:pPr>
        <w:spacing w:line="276" w:lineRule="auto"/>
        <w:jc w:val="both"/>
      </w:pPr>
    </w:p>
    <w:p w:rsidR="00E417F1" w:rsidRPr="00BF56FC" w:rsidRDefault="00E417F1" w:rsidP="00BF56FC">
      <w:pPr>
        <w:spacing w:line="276" w:lineRule="auto"/>
      </w:pPr>
    </w:p>
    <w:sectPr w:rsidR="00E417F1" w:rsidRPr="00BF56FC" w:rsidSect="00A76A4C">
      <w:foot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675" w:rsidRDefault="005A7675" w:rsidP="00FB508C">
      <w:r>
        <w:separator/>
      </w:r>
    </w:p>
  </w:endnote>
  <w:endnote w:type="continuationSeparator" w:id="0">
    <w:p w:rsidR="005A7675" w:rsidRDefault="005A7675" w:rsidP="00FB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03053"/>
      <w:docPartObj>
        <w:docPartGallery w:val="Page Numbers (Bottom of Page)"/>
        <w:docPartUnique/>
      </w:docPartObj>
    </w:sdtPr>
    <w:sdtEndPr/>
    <w:sdtContent>
      <w:p w:rsidR="00486A65" w:rsidRDefault="005A767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21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B6C7F" w:rsidRDefault="005B6C7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675" w:rsidRDefault="005A7675" w:rsidP="00FB508C">
      <w:r>
        <w:separator/>
      </w:r>
    </w:p>
  </w:footnote>
  <w:footnote w:type="continuationSeparator" w:id="0">
    <w:p w:rsidR="005A7675" w:rsidRDefault="005A7675" w:rsidP="00FB5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0A5"/>
    <w:rsid w:val="000D6601"/>
    <w:rsid w:val="001518DC"/>
    <w:rsid w:val="001A075E"/>
    <w:rsid w:val="00204FA6"/>
    <w:rsid w:val="00210DA4"/>
    <w:rsid w:val="00243B1D"/>
    <w:rsid w:val="002D346D"/>
    <w:rsid w:val="003B6216"/>
    <w:rsid w:val="00486A65"/>
    <w:rsid w:val="005A7675"/>
    <w:rsid w:val="005B6C7F"/>
    <w:rsid w:val="005F0ABE"/>
    <w:rsid w:val="006F38A8"/>
    <w:rsid w:val="00802AFA"/>
    <w:rsid w:val="008B437A"/>
    <w:rsid w:val="009361D3"/>
    <w:rsid w:val="00A4036C"/>
    <w:rsid w:val="00A76A4C"/>
    <w:rsid w:val="00B000A5"/>
    <w:rsid w:val="00BA607A"/>
    <w:rsid w:val="00BF56FC"/>
    <w:rsid w:val="00C16E5C"/>
    <w:rsid w:val="00C678FD"/>
    <w:rsid w:val="00CA2C98"/>
    <w:rsid w:val="00CE2CEF"/>
    <w:rsid w:val="00E417F1"/>
    <w:rsid w:val="00ED7A57"/>
    <w:rsid w:val="00FB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19C71-3C8F-4F89-BC5E-495CFF5F0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00A5"/>
    <w:pPr>
      <w:keepNext/>
      <w:autoSpaceDE w:val="0"/>
      <w:autoSpaceDN w:val="0"/>
      <w:ind w:firstLine="284"/>
      <w:outlineLvl w:val="0"/>
    </w:pPr>
  </w:style>
  <w:style w:type="paragraph" w:styleId="6">
    <w:name w:val="heading 6"/>
    <w:basedOn w:val="a"/>
    <w:next w:val="a"/>
    <w:link w:val="60"/>
    <w:semiHidden/>
    <w:unhideWhenUsed/>
    <w:qFormat/>
    <w:rsid w:val="00B000A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B000A5"/>
    <w:rPr>
      <w:rFonts w:ascii="Calibri" w:eastAsia="Times New Roman" w:hAnsi="Calibri" w:cs="Times New Roman"/>
      <w:b/>
      <w:bCs/>
      <w:lang w:eastAsia="ru-RU"/>
    </w:rPr>
  </w:style>
  <w:style w:type="paragraph" w:styleId="2">
    <w:name w:val="Body Text Indent 2"/>
    <w:basedOn w:val="a"/>
    <w:link w:val="20"/>
    <w:semiHidden/>
    <w:unhideWhenUsed/>
    <w:rsid w:val="00B000A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00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000A5"/>
    <w:pPr>
      <w:ind w:left="720"/>
      <w:contextualSpacing/>
    </w:pPr>
  </w:style>
  <w:style w:type="paragraph" w:styleId="a4">
    <w:name w:val="List"/>
    <w:basedOn w:val="a"/>
    <w:uiPriority w:val="99"/>
    <w:rsid w:val="00B000A5"/>
    <w:pPr>
      <w:ind w:left="283" w:hanging="283"/>
      <w:contextualSpacing/>
    </w:pPr>
  </w:style>
  <w:style w:type="character" w:styleId="a5">
    <w:name w:val="Hyperlink"/>
    <w:uiPriority w:val="99"/>
    <w:rsid w:val="00B000A5"/>
    <w:rPr>
      <w:rFonts w:cs="Times New Roman"/>
      <w:color w:val="006890"/>
      <w:u w:val="single"/>
    </w:rPr>
  </w:style>
  <w:style w:type="paragraph" w:styleId="21">
    <w:name w:val="Body Text 2"/>
    <w:basedOn w:val="a"/>
    <w:link w:val="22"/>
    <w:uiPriority w:val="99"/>
    <w:rsid w:val="00B000A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000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B000A5"/>
    <w:rPr>
      <w:b/>
      <w:bCs/>
    </w:rPr>
  </w:style>
  <w:style w:type="character" w:styleId="a7">
    <w:name w:val="Emphasis"/>
    <w:uiPriority w:val="20"/>
    <w:qFormat/>
    <w:rsid w:val="00B000A5"/>
    <w:rPr>
      <w:i/>
      <w:iCs/>
    </w:rPr>
  </w:style>
  <w:style w:type="paragraph" w:customStyle="1" w:styleId="a8">
    <w:name w:val="Чертежный"/>
    <w:rsid w:val="00B000A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9">
    <w:name w:val="Title"/>
    <w:basedOn w:val="a"/>
    <w:link w:val="aa"/>
    <w:qFormat/>
    <w:rsid w:val="00B000A5"/>
    <w:pPr>
      <w:ind w:firstLine="708"/>
      <w:jc w:val="center"/>
    </w:pPr>
    <w:rPr>
      <w:b/>
    </w:rPr>
  </w:style>
  <w:style w:type="character" w:customStyle="1" w:styleId="aa">
    <w:name w:val="Заголовок Знак"/>
    <w:basedOn w:val="a0"/>
    <w:link w:val="a9"/>
    <w:rsid w:val="00B000A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B000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000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FB508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B5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FB508C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Default">
    <w:name w:val="Default"/>
    <w:rsid w:val="00BF56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475854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3871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dcterms:created xsi:type="dcterms:W3CDTF">2015-09-19T08:10:00Z</dcterms:created>
  <dcterms:modified xsi:type="dcterms:W3CDTF">2022-01-10T07:34:00Z</dcterms:modified>
</cp:coreProperties>
</file>